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170BC4" w14:textId="4E9B43EB" w:rsidR="00655706" w:rsidRPr="00845769" w:rsidRDefault="00621EED">
      <w:pPr>
        <w:pStyle w:val="Heading1"/>
        <w:jc w:val="center"/>
        <w:rPr>
          <w:rFonts w:ascii="Calibri" w:hAnsi="Calibri" w:cs="Calibri"/>
        </w:rPr>
      </w:pPr>
      <w:r>
        <w:rPr>
          <w:rFonts w:ascii="Calibri" w:hAnsi="Calibri" w:cs="Calibri"/>
        </w:rPr>
        <w:t xml:space="preserve">Behaviors for Success in Healthcare </w:t>
      </w:r>
    </w:p>
    <w:p w14:paraId="372B2EE7" w14:textId="77777777" w:rsidR="00655706" w:rsidRPr="00845769" w:rsidRDefault="007B507B">
      <w:pPr>
        <w:pStyle w:val="Heading1"/>
        <w:rPr>
          <w:rFonts w:ascii="Calibri" w:hAnsi="Calibri" w:cs="Calibri"/>
        </w:rPr>
      </w:pPr>
      <w:r w:rsidRPr="00845769">
        <w:rPr>
          <w:rFonts w:ascii="Calibri" w:hAnsi="Calibri" w:cs="Calibri"/>
        </w:rPr>
        <w:t>Table of Contents</w:t>
      </w:r>
    </w:p>
    <w:p w14:paraId="0EB31F73" w14:textId="6C1E776F" w:rsidR="00655706" w:rsidRPr="00176AA1" w:rsidRDefault="00D530D7" w:rsidP="00B76925">
      <w:pPr>
        <w:spacing w:after="120"/>
        <w:rPr>
          <w:rFonts w:ascii="Calibri" w:hAnsi="Calibri" w:cs="Calibri"/>
          <w:i/>
          <w:iCs/>
        </w:rPr>
      </w:pPr>
      <w:hyperlink w:anchor="_Icebreakers" w:history="1">
        <w:r w:rsidRPr="00176AA1">
          <w:rPr>
            <w:rStyle w:val="Hyperlink"/>
            <w:rFonts w:ascii="Calibri" w:hAnsi="Calibri" w:cs="Calibri"/>
            <w:i/>
            <w:iCs/>
          </w:rPr>
          <w:t>Ic</w:t>
        </w:r>
        <w:r w:rsidRPr="00176AA1">
          <w:rPr>
            <w:rStyle w:val="Hyperlink"/>
            <w:rFonts w:ascii="Calibri" w:hAnsi="Calibri" w:cs="Calibri"/>
            <w:i/>
            <w:iCs/>
          </w:rPr>
          <w:t>e</w:t>
        </w:r>
        <w:r w:rsidRPr="00176AA1">
          <w:rPr>
            <w:rStyle w:val="Hyperlink"/>
            <w:rFonts w:ascii="Calibri" w:hAnsi="Calibri" w:cs="Calibri"/>
            <w:i/>
            <w:iCs/>
          </w:rPr>
          <w:t>breakers</w:t>
        </w:r>
      </w:hyperlink>
    </w:p>
    <w:p w14:paraId="08CA35DA" w14:textId="37A9AC6E" w:rsidR="00655706" w:rsidRPr="00176AA1" w:rsidRDefault="004B6D9F" w:rsidP="00B76925">
      <w:pPr>
        <w:spacing w:after="120"/>
        <w:rPr>
          <w:rFonts w:ascii="Calibri" w:hAnsi="Calibri" w:cs="Calibri"/>
          <w:i/>
          <w:iCs/>
        </w:rPr>
      </w:pPr>
      <w:hyperlink w:anchor="_Example_discussion_prompts" w:history="1">
        <w:r w:rsidRPr="00176AA1">
          <w:rPr>
            <w:rStyle w:val="Hyperlink"/>
            <w:rFonts w:ascii="Calibri" w:hAnsi="Calibri" w:cs="Calibri"/>
            <w:i/>
            <w:iCs/>
          </w:rPr>
          <w:t>Example discussion prompts (</w:t>
        </w:r>
        <w:r w:rsidRPr="00176AA1">
          <w:rPr>
            <w:rStyle w:val="Hyperlink"/>
            <w:rFonts w:ascii="Calibri" w:hAnsi="Calibri" w:cs="Calibri"/>
            <w:i/>
            <w:iCs/>
          </w:rPr>
          <w:t>i</w:t>
        </w:r>
        <w:r w:rsidRPr="00176AA1">
          <w:rPr>
            <w:rStyle w:val="Hyperlink"/>
            <w:rFonts w:ascii="Calibri" w:hAnsi="Calibri" w:cs="Calibri"/>
            <w:i/>
            <w:iCs/>
          </w:rPr>
          <w:t>n-class or online)</w:t>
        </w:r>
      </w:hyperlink>
    </w:p>
    <w:p w14:paraId="01F17AFC" w14:textId="2C9C6203" w:rsidR="006C27EC" w:rsidRPr="00176AA1" w:rsidRDefault="006C27EC" w:rsidP="00B76925">
      <w:pPr>
        <w:spacing w:after="120"/>
        <w:rPr>
          <w:rFonts w:ascii="Calibri" w:hAnsi="Calibri" w:cs="Calibri"/>
          <w:i/>
          <w:iCs/>
        </w:rPr>
      </w:pPr>
      <w:hyperlink w:anchor="_Stress_Management_with" w:history="1">
        <w:r w:rsidRPr="00176AA1">
          <w:rPr>
            <w:rStyle w:val="Hyperlink"/>
            <w:rFonts w:ascii="Calibri" w:hAnsi="Calibri" w:cs="Calibri"/>
            <w:i/>
            <w:iCs/>
          </w:rPr>
          <w:t>Stress Managem</w:t>
        </w:r>
        <w:r w:rsidRPr="00176AA1">
          <w:rPr>
            <w:rStyle w:val="Hyperlink"/>
            <w:rFonts w:ascii="Calibri" w:hAnsi="Calibri" w:cs="Calibri"/>
            <w:i/>
            <w:iCs/>
          </w:rPr>
          <w:t>e</w:t>
        </w:r>
        <w:r w:rsidRPr="00176AA1">
          <w:rPr>
            <w:rStyle w:val="Hyperlink"/>
            <w:rFonts w:ascii="Calibri" w:hAnsi="Calibri" w:cs="Calibri"/>
            <w:i/>
            <w:iCs/>
          </w:rPr>
          <w:t>nt with Atomic Habits</w:t>
        </w:r>
      </w:hyperlink>
    </w:p>
    <w:p w14:paraId="4C07818A" w14:textId="10D8CD8C" w:rsidR="00B735D7" w:rsidRPr="00176AA1" w:rsidRDefault="00B735D7" w:rsidP="00B76925">
      <w:pPr>
        <w:spacing w:after="120"/>
        <w:rPr>
          <w:rFonts w:ascii="Calibri" w:hAnsi="Calibri" w:cs="Calibri"/>
          <w:i/>
          <w:iCs/>
        </w:rPr>
      </w:pPr>
      <w:hyperlink w:anchor="_Career_Exploration-_Who" w:history="1">
        <w:r w:rsidRPr="00176AA1">
          <w:rPr>
            <w:rStyle w:val="Hyperlink"/>
            <w:rFonts w:ascii="Calibri" w:hAnsi="Calibri" w:cs="Calibri"/>
            <w:i/>
            <w:iCs/>
          </w:rPr>
          <w:t>Career Explorat</w:t>
        </w:r>
        <w:r w:rsidRPr="00176AA1">
          <w:rPr>
            <w:rStyle w:val="Hyperlink"/>
            <w:rFonts w:ascii="Calibri" w:hAnsi="Calibri" w:cs="Calibri"/>
            <w:i/>
            <w:iCs/>
          </w:rPr>
          <w:t>i</w:t>
        </w:r>
        <w:r w:rsidRPr="00176AA1">
          <w:rPr>
            <w:rStyle w:val="Hyperlink"/>
            <w:rFonts w:ascii="Calibri" w:hAnsi="Calibri" w:cs="Calibri"/>
            <w:i/>
            <w:iCs/>
          </w:rPr>
          <w:t>on- Who do you want to be?</w:t>
        </w:r>
      </w:hyperlink>
    </w:p>
    <w:p w14:paraId="4FCDD852" w14:textId="62F0F5BC" w:rsidR="00AB1026" w:rsidRPr="00176AA1" w:rsidRDefault="00AB1026" w:rsidP="00B76925">
      <w:pPr>
        <w:spacing w:after="120"/>
        <w:rPr>
          <w:rFonts w:ascii="Calibri" w:hAnsi="Calibri" w:cs="Calibri"/>
          <w:i/>
          <w:iCs/>
        </w:rPr>
      </w:pPr>
      <w:hyperlink w:anchor="_Healthcare_Career_Exploration" w:history="1">
        <w:r w:rsidRPr="00176AA1">
          <w:rPr>
            <w:rStyle w:val="Hyperlink"/>
            <w:rFonts w:ascii="Calibri" w:hAnsi="Calibri" w:cs="Calibri"/>
            <w:i/>
            <w:iCs/>
          </w:rPr>
          <w:t>Healthcare Career Exploration</w:t>
        </w:r>
      </w:hyperlink>
    </w:p>
    <w:p w14:paraId="6D8729D6" w14:textId="2CB5DB6D" w:rsidR="004E6EC5" w:rsidRPr="00176AA1" w:rsidRDefault="004E6EC5" w:rsidP="00B76925">
      <w:pPr>
        <w:spacing w:after="120"/>
        <w:rPr>
          <w:rFonts w:ascii="Calibri" w:hAnsi="Calibri" w:cs="Calibri"/>
          <w:i/>
          <w:iCs/>
        </w:rPr>
      </w:pPr>
      <w:hyperlink w:anchor="_Say_It_Like" w:history="1">
        <w:r w:rsidRPr="00176AA1">
          <w:rPr>
            <w:rStyle w:val="Hyperlink"/>
            <w:rFonts w:ascii="Calibri" w:hAnsi="Calibri" w:cs="Calibri"/>
            <w:i/>
            <w:iCs/>
          </w:rPr>
          <w:t>Say It Lik</w:t>
        </w:r>
        <w:r w:rsidRPr="00176AA1">
          <w:rPr>
            <w:rStyle w:val="Hyperlink"/>
            <w:rFonts w:ascii="Calibri" w:hAnsi="Calibri" w:cs="Calibri"/>
            <w:i/>
            <w:iCs/>
          </w:rPr>
          <w:t>e</w:t>
        </w:r>
        <w:r w:rsidRPr="00176AA1">
          <w:rPr>
            <w:rStyle w:val="Hyperlink"/>
            <w:rFonts w:ascii="Calibri" w:hAnsi="Calibri" w:cs="Calibri"/>
            <w:i/>
            <w:iCs/>
          </w:rPr>
          <w:t xml:space="preserve"> </w:t>
        </w:r>
        <w:proofErr w:type="gramStart"/>
        <w:r w:rsidRPr="00176AA1">
          <w:rPr>
            <w:rStyle w:val="Hyperlink"/>
            <w:rFonts w:ascii="Calibri" w:hAnsi="Calibri" w:cs="Calibri"/>
            <w:i/>
            <w:iCs/>
          </w:rPr>
          <w:t>a</w:t>
        </w:r>
        <w:proofErr w:type="gramEnd"/>
        <w:r w:rsidRPr="00176AA1">
          <w:rPr>
            <w:rStyle w:val="Hyperlink"/>
            <w:rFonts w:ascii="Calibri" w:hAnsi="Calibri" w:cs="Calibri"/>
            <w:i/>
            <w:iCs/>
          </w:rPr>
          <w:t xml:space="preserve"> Pro: Introduce Yourself with AIDET</w:t>
        </w:r>
      </w:hyperlink>
    </w:p>
    <w:p w14:paraId="73E5A260" w14:textId="77777777" w:rsidR="00636F72" w:rsidRDefault="007B507B" w:rsidP="00812B7F">
      <w:pPr>
        <w:pStyle w:val="Heading2"/>
        <w:rPr>
          <w:rFonts w:ascii="Calibri" w:hAnsi="Calibri" w:cs="Calibri"/>
        </w:rPr>
      </w:pPr>
      <w:r w:rsidRPr="63CA06EC">
        <w:rPr>
          <w:rFonts w:ascii="Calibri" w:hAnsi="Calibri" w:cs="Calibri"/>
        </w:rPr>
        <w:t>Icebreakers</w:t>
      </w:r>
    </w:p>
    <w:p w14:paraId="400B5A30" w14:textId="5A6F1E2E" w:rsidR="00812B7F" w:rsidRPr="00636F72" w:rsidRDefault="00812B7F" w:rsidP="00636F72">
      <w:pPr>
        <w:rPr>
          <w:rFonts w:asciiTheme="majorHAnsi" w:eastAsiaTheme="majorEastAsia" w:hAnsiTheme="majorHAnsi" w:cstheme="majorHAnsi"/>
          <w:b/>
          <w:bCs/>
          <w:color w:val="4F81BD" w:themeColor="accent1"/>
          <w:sz w:val="26"/>
          <w:szCs w:val="26"/>
        </w:rPr>
      </w:pPr>
      <w:r w:rsidRPr="00636F72">
        <w:rPr>
          <w:rFonts w:asciiTheme="majorHAnsi" w:hAnsiTheme="majorHAnsi" w:cstheme="majorHAnsi"/>
        </w:rPr>
        <w:t xml:space="preserve">Secret of My Success: Ask the students to think about something that they do well. Then each student will share their secret about what led them to success or skill mastery. </w:t>
      </w:r>
    </w:p>
    <w:p w14:paraId="72C856DE" w14:textId="77777777" w:rsidR="00812B7F" w:rsidRPr="00636F72" w:rsidRDefault="00812B7F" w:rsidP="00636F72">
      <w:pPr>
        <w:rPr>
          <w:rFonts w:asciiTheme="majorHAnsi" w:hAnsiTheme="majorHAnsi" w:cstheme="majorHAnsi"/>
          <w:b/>
          <w:bCs/>
        </w:rPr>
      </w:pPr>
      <w:r w:rsidRPr="00636F72">
        <w:rPr>
          <w:rFonts w:asciiTheme="majorHAnsi" w:hAnsiTheme="majorHAnsi" w:cstheme="majorHAnsi"/>
        </w:rPr>
        <w:t>Create a series of cards that relate to concepts in competency 6. Have the students arrange them in a flow chart. Then discuss or show the students the relationship between the concepts.</w:t>
      </w:r>
    </w:p>
    <w:p w14:paraId="0F1AE728" w14:textId="46A0A6E7" w:rsidR="00636F72" w:rsidRPr="006B4444" w:rsidRDefault="007B507B" w:rsidP="006B4444">
      <w:pPr>
        <w:pStyle w:val="Heading2"/>
        <w:rPr>
          <w:rFonts w:ascii="Calibri" w:hAnsi="Calibri" w:cs="Calibri"/>
        </w:rPr>
      </w:pPr>
      <w:bookmarkStart w:id="0" w:name="_Example_discussion_prompts"/>
      <w:bookmarkEnd w:id="0"/>
      <w:r w:rsidRPr="00845769">
        <w:rPr>
          <w:rFonts w:ascii="Calibri" w:hAnsi="Calibri" w:cs="Calibri"/>
        </w:rPr>
        <w:t>Example discussion prompt</w:t>
      </w:r>
      <w:r w:rsidR="004B6D9F">
        <w:rPr>
          <w:rFonts w:ascii="Calibri" w:hAnsi="Calibri" w:cs="Calibri"/>
        </w:rPr>
        <w:t>s</w:t>
      </w:r>
      <w:r w:rsidRPr="00845769">
        <w:rPr>
          <w:rFonts w:ascii="Calibri" w:hAnsi="Calibri" w:cs="Calibri"/>
        </w:rPr>
        <w:t xml:space="preserve"> </w:t>
      </w:r>
      <w:r w:rsidR="004B6D9F">
        <w:rPr>
          <w:rFonts w:ascii="Calibri" w:hAnsi="Calibri" w:cs="Calibri"/>
        </w:rPr>
        <w:t>(</w:t>
      </w:r>
      <w:r w:rsidRPr="00845769">
        <w:rPr>
          <w:rFonts w:ascii="Calibri" w:hAnsi="Calibri" w:cs="Calibri"/>
        </w:rPr>
        <w:t>in-class or online</w:t>
      </w:r>
      <w:r w:rsidR="004B6D9F">
        <w:rPr>
          <w:rFonts w:ascii="Calibri" w:hAnsi="Calibri" w:cs="Calibri"/>
        </w:rPr>
        <w:t>)</w:t>
      </w:r>
    </w:p>
    <w:p w14:paraId="619FECB2" w14:textId="6C6FD3C4" w:rsidR="00636F72" w:rsidRPr="00636F72" w:rsidRDefault="00636F72" w:rsidP="0013281C">
      <w:pPr>
        <w:rPr>
          <w:rFonts w:asciiTheme="majorHAnsi" w:hAnsiTheme="majorHAnsi" w:cstheme="majorHAnsi"/>
          <w:b/>
          <w:bCs/>
        </w:rPr>
      </w:pPr>
      <w:r w:rsidRPr="00636F72">
        <w:rPr>
          <w:rFonts w:asciiTheme="majorHAnsi" w:hAnsiTheme="majorHAnsi" w:cstheme="majorHAnsi"/>
          <w:b/>
          <w:bCs/>
        </w:rPr>
        <w:t>Music Video Reflection:</w:t>
      </w:r>
    </w:p>
    <w:p w14:paraId="7E1B97E5" w14:textId="2526EEB2" w:rsidR="0013281C" w:rsidRPr="0013281C" w:rsidRDefault="0013281C" w:rsidP="0013281C">
      <w:pPr>
        <w:rPr>
          <w:rFonts w:asciiTheme="majorHAnsi" w:hAnsiTheme="majorHAnsi" w:cstheme="majorHAnsi"/>
        </w:rPr>
      </w:pPr>
      <w:r w:rsidRPr="0013281C">
        <w:rPr>
          <w:rFonts w:asciiTheme="majorHAnsi" w:hAnsiTheme="majorHAnsi" w:cstheme="majorHAnsi"/>
        </w:rPr>
        <w:t xml:space="preserve">Play the Tim McGraw- </w:t>
      </w:r>
      <w:hyperlink r:id="rId9" w:history="1">
        <w:r w:rsidRPr="0013281C">
          <w:rPr>
            <w:rStyle w:val="Hyperlink"/>
            <w:rFonts w:asciiTheme="majorHAnsi" w:hAnsiTheme="majorHAnsi" w:cstheme="majorHAnsi"/>
          </w:rPr>
          <w:t>Humble And Kind Music Video</w:t>
        </w:r>
      </w:hyperlink>
      <w:r w:rsidRPr="0013281C">
        <w:rPr>
          <w:rFonts w:asciiTheme="majorHAnsi" w:hAnsiTheme="majorHAnsi" w:cstheme="majorHAnsi"/>
        </w:rPr>
        <w:t xml:space="preserve"> and show the </w:t>
      </w:r>
      <w:hyperlink r:id="rId10" w:history="1">
        <w:r w:rsidRPr="0013281C">
          <w:rPr>
            <w:rStyle w:val="Hyperlink"/>
            <w:rFonts w:asciiTheme="majorHAnsi" w:hAnsiTheme="majorHAnsi" w:cstheme="majorHAnsi"/>
          </w:rPr>
          <w:t>Lyrics</w:t>
        </w:r>
      </w:hyperlink>
      <w:r w:rsidRPr="0013281C">
        <w:rPr>
          <w:rFonts w:asciiTheme="majorHAnsi" w:hAnsiTheme="majorHAnsi" w:cstheme="majorHAnsi"/>
        </w:rPr>
        <w:t xml:space="preserve"> to the class. Give them a chance to reflect on what they took from the video/song/lyrics. Potential reflection questions:</w:t>
      </w:r>
    </w:p>
    <w:p w14:paraId="039F1638" w14:textId="77777777" w:rsidR="0013281C" w:rsidRPr="0013281C" w:rsidRDefault="0013281C" w:rsidP="0013281C">
      <w:pPr>
        <w:pStyle w:val="ListParagraph"/>
        <w:numPr>
          <w:ilvl w:val="0"/>
          <w:numId w:val="58"/>
        </w:numPr>
        <w:rPr>
          <w:rFonts w:asciiTheme="majorHAnsi" w:hAnsiTheme="majorHAnsi" w:cstheme="majorHAnsi"/>
        </w:rPr>
      </w:pPr>
      <w:r w:rsidRPr="0013281C">
        <w:rPr>
          <w:rFonts w:asciiTheme="majorHAnsi" w:hAnsiTheme="majorHAnsi" w:cstheme="majorHAnsi"/>
        </w:rPr>
        <w:t>What message or feeling stood out to you most from the song or video? Why?</w:t>
      </w:r>
    </w:p>
    <w:p w14:paraId="092416B9" w14:textId="77777777" w:rsidR="0013281C" w:rsidRPr="0013281C" w:rsidRDefault="0013281C" w:rsidP="0013281C">
      <w:pPr>
        <w:pStyle w:val="ListParagraph"/>
        <w:numPr>
          <w:ilvl w:val="0"/>
          <w:numId w:val="58"/>
        </w:numPr>
        <w:rPr>
          <w:rFonts w:asciiTheme="majorHAnsi" w:hAnsiTheme="majorHAnsi" w:cstheme="majorHAnsi"/>
        </w:rPr>
      </w:pPr>
      <w:r w:rsidRPr="0013281C">
        <w:rPr>
          <w:rFonts w:asciiTheme="majorHAnsi" w:hAnsiTheme="majorHAnsi" w:cstheme="majorHAnsi"/>
        </w:rPr>
        <w:t>How do the qualities of being humble and kind show up in healthcare settings? Can you think of a time when these traits made a difference?</w:t>
      </w:r>
    </w:p>
    <w:p w14:paraId="48886969" w14:textId="77777777" w:rsidR="0013281C" w:rsidRPr="0013281C" w:rsidRDefault="0013281C" w:rsidP="0013281C">
      <w:pPr>
        <w:pStyle w:val="ListParagraph"/>
        <w:numPr>
          <w:ilvl w:val="0"/>
          <w:numId w:val="58"/>
        </w:numPr>
        <w:rPr>
          <w:rFonts w:asciiTheme="majorHAnsi" w:hAnsiTheme="majorHAnsi" w:cstheme="majorHAnsi"/>
        </w:rPr>
      </w:pPr>
      <w:r w:rsidRPr="0013281C">
        <w:rPr>
          <w:rFonts w:asciiTheme="majorHAnsi" w:hAnsiTheme="majorHAnsi" w:cstheme="majorHAnsi"/>
        </w:rPr>
        <w:t>Which lyric(s) do you think apply most to being a good healthcare professional?</w:t>
      </w:r>
    </w:p>
    <w:p w14:paraId="3440AF72" w14:textId="77777777" w:rsidR="0013281C" w:rsidRDefault="0013281C" w:rsidP="00800E09">
      <w:pPr>
        <w:pStyle w:val="ListParagraph"/>
        <w:numPr>
          <w:ilvl w:val="0"/>
          <w:numId w:val="58"/>
        </w:numPr>
        <w:spacing w:after="0" w:line="240" w:lineRule="auto"/>
        <w:rPr>
          <w:rFonts w:asciiTheme="majorHAnsi" w:hAnsiTheme="majorHAnsi" w:cstheme="majorHAnsi"/>
        </w:rPr>
      </w:pPr>
      <w:r w:rsidRPr="0013281C">
        <w:rPr>
          <w:rFonts w:asciiTheme="majorHAnsi" w:hAnsiTheme="majorHAnsi" w:cstheme="majorHAnsi"/>
        </w:rPr>
        <w:t>Why might humility and kindness be just as important as clinical skills when working with patients?</w:t>
      </w:r>
    </w:p>
    <w:p w14:paraId="44560E3F" w14:textId="77777777" w:rsidR="0015070A" w:rsidRDefault="0015070A" w:rsidP="00800E09">
      <w:pPr>
        <w:spacing w:after="0" w:line="240" w:lineRule="auto"/>
        <w:rPr>
          <w:rFonts w:asciiTheme="majorHAnsi" w:hAnsiTheme="majorHAnsi" w:cstheme="majorHAnsi"/>
        </w:rPr>
      </w:pPr>
    </w:p>
    <w:p w14:paraId="2B3D8308" w14:textId="77777777" w:rsidR="0015070A" w:rsidRPr="0015070A" w:rsidRDefault="0015070A" w:rsidP="00800E09">
      <w:pPr>
        <w:spacing w:after="0" w:line="240" w:lineRule="auto"/>
        <w:rPr>
          <w:rFonts w:asciiTheme="majorHAnsi" w:hAnsiTheme="majorHAnsi" w:cstheme="majorHAnsi"/>
          <w:b/>
          <w:bCs/>
        </w:rPr>
      </w:pPr>
      <w:r w:rsidRPr="0015070A">
        <w:rPr>
          <w:rFonts w:asciiTheme="majorHAnsi" w:hAnsiTheme="majorHAnsi" w:cstheme="majorHAnsi"/>
          <w:b/>
          <w:bCs/>
        </w:rPr>
        <w:t>Low Battery Discussion – Think, Pair, Share</w:t>
      </w:r>
    </w:p>
    <w:p w14:paraId="71D8991A" w14:textId="77777777" w:rsidR="0015070A" w:rsidRPr="0015070A" w:rsidRDefault="0015070A" w:rsidP="00800E09">
      <w:pPr>
        <w:spacing w:after="0" w:line="240" w:lineRule="auto"/>
        <w:rPr>
          <w:rFonts w:asciiTheme="majorHAnsi" w:hAnsiTheme="majorHAnsi" w:cstheme="majorHAnsi"/>
        </w:rPr>
      </w:pPr>
      <w:r w:rsidRPr="0015070A">
        <w:rPr>
          <w:rFonts w:asciiTheme="majorHAnsi" w:hAnsiTheme="majorHAnsi" w:cstheme="majorHAnsi"/>
        </w:rPr>
        <w:t>Visual Prompt: Show an image of a low battery icon (like on a phone or device).</w:t>
      </w:r>
      <w:r w:rsidRPr="0015070A">
        <w:rPr>
          <w:rFonts w:asciiTheme="majorHAnsi" w:hAnsiTheme="majorHAnsi" w:cstheme="majorHAnsi"/>
        </w:rPr>
        <w:br/>
        <w:t>Prompt: Just like phones need to recharge, so do we.</w:t>
      </w:r>
    </w:p>
    <w:p w14:paraId="1D767A6D" w14:textId="77777777" w:rsidR="0015070A" w:rsidRPr="0015070A" w:rsidRDefault="0015070A" w:rsidP="00800E09">
      <w:pPr>
        <w:spacing w:after="0" w:line="240" w:lineRule="auto"/>
        <w:rPr>
          <w:rFonts w:asciiTheme="majorHAnsi" w:hAnsiTheme="majorHAnsi" w:cstheme="majorHAnsi"/>
        </w:rPr>
      </w:pPr>
      <w:r w:rsidRPr="0015070A">
        <w:rPr>
          <w:rFonts w:asciiTheme="majorHAnsi" w:hAnsiTheme="majorHAnsi" w:cstheme="majorHAnsi"/>
        </w:rPr>
        <w:t>Reflection Questions:</w:t>
      </w:r>
    </w:p>
    <w:p w14:paraId="6543645D" w14:textId="7840A294" w:rsidR="0015070A" w:rsidRPr="0015070A" w:rsidRDefault="0015070A" w:rsidP="00800E09">
      <w:pPr>
        <w:numPr>
          <w:ilvl w:val="0"/>
          <w:numId w:val="59"/>
        </w:numPr>
        <w:spacing w:after="0" w:line="240" w:lineRule="auto"/>
        <w:rPr>
          <w:rFonts w:asciiTheme="majorHAnsi" w:hAnsiTheme="majorHAnsi" w:cstheme="majorHAnsi"/>
        </w:rPr>
      </w:pPr>
      <w:r w:rsidRPr="0015070A">
        <w:rPr>
          <w:rFonts w:asciiTheme="majorHAnsi" w:hAnsiTheme="majorHAnsi" w:cstheme="majorHAnsi"/>
        </w:rPr>
        <w:t>How do you recognize when your own “battery” is running low—physically, mentally, or emotionally?</w:t>
      </w:r>
    </w:p>
    <w:p w14:paraId="656E2989" w14:textId="2F1D70FC" w:rsidR="0015070A" w:rsidRPr="0015070A" w:rsidRDefault="0015070A" w:rsidP="00800E09">
      <w:pPr>
        <w:numPr>
          <w:ilvl w:val="0"/>
          <w:numId w:val="59"/>
        </w:numPr>
        <w:spacing w:after="0" w:line="240" w:lineRule="auto"/>
        <w:rPr>
          <w:rFonts w:asciiTheme="majorHAnsi" w:hAnsiTheme="majorHAnsi" w:cstheme="majorHAnsi"/>
        </w:rPr>
      </w:pPr>
      <w:r w:rsidRPr="0015070A">
        <w:rPr>
          <w:rFonts w:asciiTheme="majorHAnsi" w:hAnsiTheme="majorHAnsi" w:cstheme="majorHAnsi"/>
        </w:rPr>
        <w:t>How does running on low affect your performance, your mood, or your interactions with others?</w:t>
      </w:r>
    </w:p>
    <w:p w14:paraId="4E3C603C" w14:textId="4694636D" w:rsidR="0015070A" w:rsidRPr="0015070A" w:rsidRDefault="0015070A" w:rsidP="00800E09">
      <w:pPr>
        <w:numPr>
          <w:ilvl w:val="0"/>
          <w:numId w:val="59"/>
        </w:numPr>
        <w:spacing w:after="0" w:line="240" w:lineRule="auto"/>
        <w:rPr>
          <w:rFonts w:asciiTheme="majorHAnsi" w:hAnsiTheme="majorHAnsi" w:cstheme="majorHAnsi"/>
        </w:rPr>
      </w:pPr>
      <w:r w:rsidRPr="0015070A">
        <w:rPr>
          <w:rFonts w:asciiTheme="majorHAnsi" w:hAnsiTheme="majorHAnsi" w:cstheme="majorHAnsi"/>
        </w:rPr>
        <w:t>What are a few things that help you recharge or reset?</w:t>
      </w:r>
    </w:p>
    <w:p w14:paraId="7D44B41C" w14:textId="0414E896" w:rsidR="0015070A" w:rsidRPr="0015070A" w:rsidRDefault="0015070A" w:rsidP="00800E09">
      <w:pPr>
        <w:numPr>
          <w:ilvl w:val="0"/>
          <w:numId w:val="59"/>
        </w:numPr>
        <w:spacing w:after="0" w:line="240" w:lineRule="auto"/>
        <w:rPr>
          <w:rFonts w:asciiTheme="majorHAnsi" w:hAnsiTheme="majorHAnsi" w:cstheme="majorHAnsi"/>
        </w:rPr>
      </w:pPr>
      <w:r w:rsidRPr="0015070A">
        <w:rPr>
          <w:rFonts w:asciiTheme="majorHAnsi" w:hAnsiTheme="majorHAnsi" w:cstheme="majorHAnsi"/>
        </w:rPr>
        <w:lastRenderedPageBreak/>
        <w:t>Why is it important for healthcare professionals to recognize and manage their own energy levels?</w:t>
      </w:r>
      <w:r w:rsidRPr="0015070A">
        <w:rPr>
          <w:rFonts w:asciiTheme="majorHAnsi" w:hAnsiTheme="majorHAnsi" w:cstheme="majorHAnsi"/>
        </w:rPr>
        <w:br/>
      </w:r>
    </w:p>
    <w:p w14:paraId="7966F6EB" w14:textId="48C70EBE" w:rsidR="0013281C" w:rsidRDefault="00F322E9" w:rsidP="0047328B">
      <w:pPr>
        <w:rPr>
          <w:rFonts w:asciiTheme="majorHAnsi" w:hAnsiTheme="majorHAnsi" w:cstheme="majorHAnsi"/>
        </w:rPr>
      </w:pPr>
      <w:r>
        <w:rPr>
          <w:rFonts w:asciiTheme="majorHAnsi" w:hAnsiTheme="majorHAnsi" w:cstheme="majorHAnsi"/>
        </w:rPr>
        <w:t xml:space="preserve">First ask the class to reflect on these questions (think), then pair up into groups (pair), then debrief together as a class (share). </w:t>
      </w:r>
    </w:p>
    <w:p w14:paraId="25F443DB" w14:textId="77777777" w:rsidR="00636F72" w:rsidRDefault="00636F72" w:rsidP="00D32590">
      <w:pPr>
        <w:spacing w:after="0" w:line="240" w:lineRule="auto"/>
        <w:rPr>
          <w:rFonts w:asciiTheme="majorHAnsi" w:hAnsiTheme="majorHAnsi" w:cstheme="majorHAnsi"/>
        </w:rPr>
      </w:pPr>
    </w:p>
    <w:p w14:paraId="32246CE8" w14:textId="5AE2CDF6" w:rsidR="00D32590" w:rsidRPr="00606C48" w:rsidRDefault="00D32590" w:rsidP="00D32590">
      <w:pPr>
        <w:spacing w:after="0" w:line="240" w:lineRule="auto"/>
        <w:rPr>
          <w:rFonts w:asciiTheme="majorHAnsi" w:hAnsiTheme="majorHAnsi" w:cstheme="majorHAnsi"/>
          <w:b/>
          <w:bCs/>
        </w:rPr>
      </w:pPr>
      <w:r w:rsidRPr="00606C48">
        <w:rPr>
          <w:rFonts w:asciiTheme="majorHAnsi" w:hAnsiTheme="majorHAnsi" w:cstheme="majorHAnsi"/>
          <w:b/>
          <w:bCs/>
        </w:rPr>
        <w:t>Your Role in Healthcare</w:t>
      </w:r>
    </w:p>
    <w:p w14:paraId="6351C6FE" w14:textId="55447008" w:rsidR="00D32590" w:rsidRPr="00D32590" w:rsidRDefault="00D32590" w:rsidP="00D32590">
      <w:pPr>
        <w:spacing w:after="0" w:line="240" w:lineRule="auto"/>
        <w:rPr>
          <w:rFonts w:asciiTheme="majorHAnsi" w:hAnsiTheme="majorHAnsi" w:cstheme="majorHAnsi"/>
        </w:rPr>
      </w:pPr>
      <w:r w:rsidRPr="00D32590">
        <w:rPr>
          <w:rFonts w:asciiTheme="majorHAnsi" w:hAnsiTheme="majorHAnsi" w:cstheme="majorHAnsi"/>
        </w:rPr>
        <w:t>Think critically and share a post that includes:</w:t>
      </w:r>
    </w:p>
    <w:p w14:paraId="21D96940" w14:textId="5F9CC71B" w:rsidR="00D32590" w:rsidRPr="00606C48" w:rsidRDefault="00D32590" w:rsidP="00606C48">
      <w:pPr>
        <w:pStyle w:val="ListParagraph"/>
        <w:numPr>
          <w:ilvl w:val="0"/>
          <w:numId w:val="60"/>
        </w:numPr>
        <w:spacing w:after="0" w:line="240" w:lineRule="auto"/>
        <w:rPr>
          <w:rFonts w:asciiTheme="majorHAnsi" w:hAnsiTheme="majorHAnsi" w:cstheme="majorHAnsi"/>
        </w:rPr>
      </w:pPr>
      <w:r w:rsidRPr="00606C48">
        <w:rPr>
          <w:rFonts w:asciiTheme="majorHAnsi" w:hAnsiTheme="majorHAnsi" w:cstheme="majorHAnsi"/>
        </w:rPr>
        <w:t>Your area of interest in healthcare</w:t>
      </w:r>
      <w:r w:rsidR="00606C48" w:rsidRPr="00606C48">
        <w:rPr>
          <w:rFonts w:asciiTheme="majorHAnsi" w:hAnsiTheme="majorHAnsi" w:cstheme="majorHAnsi"/>
        </w:rPr>
        <w:t xml:space="preserve"> (or your current role in healthcare)</w:t>
      </w:r>
    </w:p>
    <w:p w14:paraId="2FEE934D" w14:textId="26158909" w:rsidR="00D32590" w:rsidRPr="00606C48" w:rsidRDefault="00D32590" w:rsidP="00606C48">
      <w:pPr>
        <w:pStyle w:val="ListParagraph"/>
        <w:numPr>
          <w:ilvl w:val="0"/>
          <w:numId w:val="60"/>
        </w:numPr>
        <w:spacing w:after="0" w:line="240" w:lineRule="auto"/>
        <w:rPr>
          <w:rFonts w:asciiTheme="majorHAnsi" w:hAnsiTheme="majorHAnsi" w:cstheme="majorHAnsi"/>
        </w:rPr>
      </w:pPr>
      <w:r w:rsidRPr="00606C48">
        <w:rPr>
          <w:rFonts w:asciiTheme="majorHAnsi" w:hAnsiTheme="majorHAnsi" w:cstheme="majorHAnsi"/>
        </w:rPr>
        <w:t xml:space="preserve">How </w:t>
      </w:r>
      <w:r w:rsidR="00606C48" w:rsidRPr="00606C48">
        <w:rPr>
          <w:rFonts w:asciiTheme="majorHAnsi" w:hAnsiTheme="majorHAnsi" w:cstheme="majorHAnsi"/>
        </w:rPr>
        <w:t>this role/y</w:t>
      </w:r>
      <w:r w:rsidRPr="00606C48">
        <w:rPr>
          <w:rFonts w:asciiTheme="majorHAnsi" w:hAnsiTheme="majorHAnsi" w:cstheme="majorHAnsi"/>
        </w:rPr>
        <w:t>our role impacts the healthcare team</w:t>
      </w:r>
    </w:p>
    <w:p w14:paraId="0316C4CD" w14:textId="7EBFFD24" w:rsidR="00D32590" w:rsidRPr="00606C48" w:rsidRDefault="00D32590" w:rsidP="00606C48">
      <w:pPr>
        <w:pStyle w:val="ListParagraph"/>
        <w:numPr>
          <w:ilvl w:val="0"/>
          <w:numId w:val="60"/>
        </w:numPr>
        <w:spacing w:after="0" w:line="240" w:lineRule="auto"/>
        <w:rPr>
          <w:rFonts w:asciiTheme="majorHAnsi" w:hAnsiTheme="majorHAnsi" w:cstheme="majorHAnsi"/>
        </w:rPr>
      </w:pPr>
      <w:r w:rsidRPr="00606C48">
        <w:rPr>
          <w:rFonts w:asciiTheme="majorHAnsi" w:hAnsiTheme="majorHAnsi" w:cstheme="majorHAnsi"/>
        </w:rPr>
        <w:t>The behaviors needed to provide high-quality care</w:t>
      </w:r>
      <w:r w:rsidR="00606C48" w:rsidRPr="00606C48">
        <w:rPr>
          <w:rFonts w:asciiTheme="majorHAnsi" w:hAnsiTheme="majorHAnsi" w:cstheme="majorHAnsi"/>
        </w:rPr>
        <w:t xml:space="preserve"> in this role</w:t>
      </w:r>
    </w:p>
    <w:p w14:paraId="1B8890F7" w14:textId="22E52973" w:rsidR="00D32590" w:rsidRPr="00606C48" w:rsidRDefault="00D32590" w:rsidP="00606C48">
      <w:pPr>
        <w:pStyle w:val="ListParagraph"/>
        <w:numPr>
          <w:ilvl w:val="0"/>
          <w:numId w:val="60"/>
        </w:numPr>
        <w:spacing w:after="0" w:line="240" w:lineRule="auto"/>
        <w:rPr>
          <w:rFonts w:asciiTheme="majorHAnsi" w:hAnsiTheme="majorHAnsi" w:cstheme="majorHAnsi"/>
        </w:rPr>
      </w:pPr>
      <w:r w:rsidRPr="00606C48">
        <w:rPr>
          <w:rFonts w:asciiTheme="majorHAnsi" w:hAnsiTheme="majorHAnsi" w:cstheme="majorHAnsi"/>
        </w:rPr>
        <w:t xml:space="preserve">Use examples from </w:t>
      </w:r>
      <w:r w:rsidR="009F3CA5">
        <w:rPr>
          <w:rFonts w:asciiTheme="majorHAnsi" w:hAnsiTheme="majorHAnsi" w:cstheme="majorHAnsi"/>
        </w:rPr>
        <w:t>class</w:t>
      </w:r>
      <w:r w:rsidR="00606C48" w:rsidRPr="00606C48">
        <w:rPr>
          <w:rFonts w:asciiTheme="majorHAnsi" w:hAnsiTheme="majorHAnsi" w:cstheme="majorHAnsi"/>
        </w:rPr>
        <w:t>, your own experience, or research</w:t>
      </w:r>
      <w:r w:rsidRPr="00606C48">
        <w:rPr>
          <w:rFonts w:asciiTheme="majorHAnsi" w:hAnsiTheme="majorHAnsi" w:cstheme="majorHAnsi"/>
        </w:rPr>
        <w:t xml:space="preserve"> to support your ideas.</w:t>
      </w:r>
    </w:p>
    <w:p w14:paraId="612E18D1" w14:textId="77777777" w:rsidR="00D32590" w:rsidRPr="00D32590" w:rsidRDefault="00D32590" w:rsidP="00D32590">
      <w:pPr>
        <w:spacing w:after="0" w:line="240" w:lineRule="auto"/>
        <w:rPr>
          <w:rFonts w:asciiTheme="majorHAnsi" w:hAnsiTheme="majorHAnsi" w:cstheme="majorHAnsi"/>
        </w:rPr>
      </w:pPr>
    </w:p>
    <w:p w14:paraId="407AE68A" w14:textId="4A0431EE" w:rsidR="00D32590" w:rsidRPr="00606C48" w:rsidRDefault="00D32590" w:rsidP="00D32590">
      <w:pPr>
        <w:spacing w:after="0" w:line="240" w:lineRule="auto"/>
        <w:rPr>
          <w:rFonts w:asciiTheme="majorHAnsi" w:hAnsiTheme="majorHAnsi" w:cstheme="majorHAnsi"/>
          <w:b/>
          <w:bCs/>
        </w:rPr>
      </w:pPr>
      <w:r w:rsidRPr="00606C48">
        <w:rPr>
          <w:rFonts w:asciiTheme="majorHAnsi" w:hAnsiTheme="majorHAnsi" w:cstheme="majorHAnsi"/>
          <w:b/>
          <w:bCs/>
        </w:rPr>
        <w:t>Your Healthcare Character Profile</w:t>
      </w:r>
    </w:p>
    <w:p w14:paraId="45EB0317" w14:textId="77777777" w:rsidR="00D32590" w:rsidRPr="00D32590" w:rsidRDefault="00D32590" w:rsidP="00D32590">
      <w:pPr>
        <w:spacing w:after="0" w:line="240" w:lineRule="auto"/>
        <w:rPr>
          <w:rFonts w:asciiTheme="majorHAnsi" w:hAnsiTheme="majorHAnsi" w:cstheme="majorHAnsi"/>
        </w:rPr>
      </w:pPr>
      <w:r w:rsidRPr="00D32590">
        <w:rPr>
          <w:rFonts w:asciiTheme="majorHAnsi" w:hAnsiTheme="majorHAnsi" w:cstheme="majorHAnsi"/>
        </w:rPr>
        <w:t>Choose eight characteristics from the list below and describe how you would show each one while working with patients and coworkers. Use specific examples.</w:t>
      </w:r>
    </w:p>
    <w:p w14:paraId="63E263B8" w14:textId="77777777" w:rsidR="00D32590" w:rsidRPr="00D32590" w:rsidRDefault="00D32590" w:rsidP="00D32590">
      <w:pPr>
        <w:spacing w:after="0" w:line="240" w:lineRule="auto"/>
        <w:rPr>
          <w:rFonts w:asciiTheme="majorHAnsi" w:hAnsiTheme="majorHAnsi" w:cstheme="majorHAnsi"/>
        </w:rPr>
      </w:pPr>
    </w:p>
    <w:p w14:paraId="7F1865ED" w14:textId="77777777" w:rsidR="00D32590" w:rsidRPr="00D32590" w:rsidRDefault="00D32590" w:rsidP="00D32590">
      <w:pPr>
        <w:spacing w:after="0" w:line="240" w:lineRule="auto"/>
        <w:rPr>
          <w:rFonts w:asciiTheme="majorHAnsi" w:hAnsiTheme="majorHAnsi" w:cstheme="majorHAnsi"/>
        </w:rPr>
      </w:pPr>
      <w:r w:rsidRPr="00D32590">
        <w:rPr>
          <w:rFonts w:asciiTheme="majorHAnsi" w:hAnsiTheme="majorHAnsi" w:cstheme="majorHAnsi"/>
        </w:rPr>
        <w:t>Choose from:</w:t>
      </w:r>
    </w:p>
    <w:p w14:paraId="6BD34535" w14:textId="019556CC" w:rsidR="00D32590" w:rsidRDefault="00D32590" w:rsidP="00D32590">
      <w:pPr>
        <w:spacing w:after="0" w:line="240" w:lineRule="auto"/>
        <w:rPr>
          <w:rFonts w:asciiTheme="majorHAnsi" w:hAnsiTheme="majorHAnsi" w:cstheme="majorHAnsi"/>
        </w:rPr>
      </w:pPr>
      <w:r w:rsidRPr="00D32590">
        <w:rPr>
          <w:rFonts w:asciiTheme="majorHAnsi" w:hAnsiTheme="majorHAnsi" w:cstheme="majorHAnsi"/>
        </w:rPr>
        <w:t>Empathy, Patience, Honesty, Responsibility, Dependability, Compassion, Caring, Kindness, Teamwork, Willingness to Learn, Discretion, Competence, Self-Motivation, Acceptance of Criticism, Enthusiasm, Tact</w:t>
      </w:r>
      <w:r w:rsidR="005B5AB2">
        <w:rPr>
          <w:rFonts w:asciiTheme="majorHAnsi" w:hAnsiTheme="majorHAnsi" w:cstheme="majorHAnsi"/>
        </w:rPr>
        <w:t xml:space="preserve">, or </w:t>
      </w:r>
      <w:r w:rsidR="002051CD">
        <w:rPr>
          <w:rFonts w:asciiTheme="majorHAnsi" w:hAnsiTheme="majorHAnsi" w:cstheme="majorHAnsi"/>
        </w:rPr>
        <w:t xml:space="preserve">other (add your own). </w:t>
      </w:r>
    </w:p>
    <w:p w14:paraId="5C05C8BB" w14:textId="30D90666" w:rsidR="00655706" w:rsidRDefault="00752ACB" w:rsidP="00412288">
      <w:pPr>
        <w:pStyle w:val="Heading2"/>
        <w:rPr>
          <w:rFonts w:ascii="Calibri" w:hAnsi="Calibri" w:cs="Calibri"/>
        </w:rPr>
      </w:pPr>
      <w:bookmarkStart w:id="1" w:name="_Stress_Management_with"/>
      <w:bookmarkEnd w:id="1"/>
      <w:r>
        <w:rPr>
          <w:rFonts w:ascii="Calibri" w:hAnsi="Calibri" w:cs="Calibri"/>
        </w:rPr>
        <w:t>Stress Management with Atomic Habits</w:t>
      </w:r>
    </w:p>
    <w:p w14:paraId="27D565D7" w14:textId="4B76E6DF" w:rsidR="003A08D0" w:rsidRPr="0075532D" w:rsidRDefault="003A08D0" w:rsidP="0075532D">
      <w:pPr>
        <w:spacing w:after="0" w:line="240" w:lineRule="auto"/>
        <w:rPr>
          <w:rFonts w:asciiTheme="majorHAnsi" w:hAnsiTheme="majorHAnsi" w:cstheme="majorHAnsi"/>
        </w:rPr>
      </w:pPr>
      <w:r w:rsidRPr="0075532D">
        <w:rPr>
          <w:rFonts w:asciiTheme="majorHAnsi" w:hAnsiTheme="majorHAnsi" w:cstheme="majorHAnsi"/>
        </w:rPr>
        <w:t xml:space="preserve">60–90 </w:t>
      </w:r>
      <w:r w:rsidR="00752ACB" w:rsidRPr="0075532D">
        <w:rPr>
          <w:rFonts w:asciiTheme="majorHAnsi" w:hAnsiTheme="majorHAnsi" w:cstheme="majorHAnsi"/>
        </w:rPr>
        <w:t>minutes, In</w:t>
      </w:r>
      <w:r w:rsidRPr="0075532D">
        <w:rPr>
          <w:rFonts w:asciiTheme="majorHAnsi" w:hAnsiTheme="majorHAnsi" w:cstheme="majorHAnsi"/>
        </w:rPr>
        <w:t>-person or online</w:t>
      </w:r>
      <w:r w:rsidR="00752ACB" w:rsidRPr="0075532D">
        <w:rPr>
          <w:rFonts w:asciiTheme="majorHAnsi" w:hAnsiTheme="majorHAnsi" w:cstheme="majorHAnsi"/>
        </w:rPr>
        <w:t xml:space="preserve">, </w:t>
      </w:r>
      <w:r w:rsidRPr="0075532D">
        <w:rPr>
          <w:rFonts w:asciiTheme="majorHAnsi" w:hAnsiTheme="majorHAnsi" w:cstheme="majorHAnsi"/>
        </w:rPr>
        <w:t>Individual</w:t>
      </w:r>
      <w:r w:rsidR="00752ACB" w:rsidRPr="0075532D">
        <w:rPr>
          <w:rFonts w:asciiTheme="majorHAnsi" w:hAnsiTheme="majorHAnsi" w:cstheme="majorHAnsi"/>
        </w:rPr>
        <w:t>,</w:t>
      </w:r>
      <w:r w:rsidRPr="0075532D">
        <w:rPr>
          <w:rFonts w:asciiTheme="majorHAnsi" w:hAnsiTheme="majorHAnsi" w:cstheme="majorHAnsi"/>
        </w:rPr>
        <w:t xml:space="preserve"> or small group</w:t>
      </w:r>
    </w:p>
    <w:p w14:paraId="40B0A01B" w14:textId="77777777" w:rsidR="003A08D0" w:rsidRPr="0075532D" w:rsidRDefault="003A08D0" w:rsidP="0075532D">
      <w:pPr>
        <w:spacing w:after="0" w:line="240" w:lineRule="auto"/>
        <w:rPr>
          <w:rFonts w:asciiTheme="majorHAnsi" w:hAnsiTheme="majorHAnsi" w:cstheme="majorHAnsi"/>
        </w:rPr>
      </w:pPr>
      <w:r w:rsidRPr="0075532D">
        <w:rPr>
          <w:rFonts w:asciiTheme="majorHAnsi" w:hAnsiTheme="majorHAnsi" w:cstheme="majorHAnsi"/>
        </w:rPr>
        <w:t>Competencies: 1, 2, 3, 4</w:t>
      </w:r>
    </w:p>
    <w:p w14:paraId="52FB02B9" w14:textId="77777777" w:rsidR="003A08D0" w:rsidRPr="0075532D" w:rsidRDefault="003A08D0" w:rsidP="0075532D">
      <w:pPr>
        <w:spacing w:after="0" w:line="240" w:lineRule="auto"/>
        <w:rPr>
          <w:rFonts w:asciiTheme="majorHAnsi" w:hAnsiTheme="majorHAnsi" w:cstheme="majorHAnsi"/>
        </w:rPr>
      </w:pPr>
    </w:p>
    <w:p w14:paraId="78376879" w14:textId="0669F8AB" w:rsidR="003A08D0" w:rsidRPr="0075532D" w:rsidRDefault="003A08D0" w:rsidP="0075532D">
      <w:pPr>
        <w:spacing w:after="0" w:line="240" w:lineRule="auto"/>
        <w:rPr>
          <w:rFonts w:asciiTheme="majorHAnsi" w:hAnsiTheme="majorHAnsi" w:cstheme="majorHAnsi"/>
        </w:rPr>
      </w:pPr>
      <w:r w:rsidRPr="0075532D">
        <w:rPr>
          <w:rFonts w:asciiTheme="majorHAnsi" w:hAnsiTheme="majorHAnsi" w:cstheme="majorHAnsi"/>
        </w:rPr>
        <w:t>Materials</w:t>
      </w:r>
    </w:p>
    <w:p w14:paraId="73C8FCD5" w14:textId="34A2EA6E" w:rsidR="003A08D0" w:rsidRPr="0075532D" w:rsidRDefault="003A08D0" w:rsidP="0075532D">
      <w:pPr>
        <w:pStyle w:val="ListParagraph"/>
        <w:numPr>
          <w:ilvl w:val="0"/>
          <w:numId w:val="40"/>
        </w:numPr>
        <w:spacing w:after="0" w:line="240" w:lineRule="auto"/>
        <w:rPr>
          <w:rFonts w:asciiTheme="majorHAnsi" w:hAnsiTheme="majorHAnsi" w:cstheme="majorHAnsi"/>
        </w:rPr>
      </w:pPr>
      <w:r w:rsidRPr="0075532D">
        <w:rPr>
          <w:rFonts w:asciiTheme="majorHAnsi" w:hAnsiTheme="majorHAnsi" w:cstheme="majorHAnsi"/>
        </w:rPr>
        <w:t>YouTube video: Atomic Habits by James Clear (8 min)</w:t>
      </w:r>
    </w:p>
    <w:p w14:paraId="70733767" w14:textId="51CC5070" w:rsidR="003A08D0" w:rsidRPr="0075532D" w:rsidRDefault="003A08D0" w:rsidP="0075532D">
      <w:pPr>
        <w:pStyle w:val="ListParagraph"/>
        <w:numPr>
          <w:ilvl w:val="0"/>
          <w:numId w:val="40"/>
        </w:numPr>
        <w:spacing w:after="0" w:line="240" w:lineRule="auto"/>
        <w:rPr>
          <w:rFonts w:asciiTheme="majorHAnsi" w:hAnsiTheme="majorHAnsi" w:cstheme="majorHAnsi"/>
        </w:rPr>
      </w:pPr>
      <w:r w:rsidRPr="0075532D">
        <w:rPr>
          <w:rFonts w:asciiTheme="majorHAnsi" w:hAnsiTheme="majorHAnsi" w:cstheme="majorHAnsi"/>
        </w:rPr>
        <w:t>Paper or digital document</w:t>
      </w:r>
    </w:p>
    <w:p w14:paraId="0E7A64B2" w14:textId="67051550" w:rsidR="003A08D0" w:rsidRPr="0075532D" w:rsidRDefault="003A08D0" w:rsidP="0075532D">
      <w:pPr>
        <w:pStyle w:val="ListParagraph"/>
        <w:numPr>
          <w:ilvl w:val="0"/>
          <w:numId w:val="40"/>
        </w:numPr>
        <w:spacing w:after="0" w:line="240" w:lineRule="auto"/>
        <w:rPr>
          <w:rFonts w:asciiTheme="majorHAnsi" w:hAnsiTheme="majorHAnsi" w:cstheme="majorHAnsi"/>
        </w:rPr>
      </w:pPr>
      <w:r w:rsidRPr="0075532D">
        <w:rPr>
          <w:rFonts w:asciiTheme="majorHAnsi" w:hAnsiTheme="majorHAnsi" w:cstheme="majorHAnsi"/>
        </w:rPr>
        <w:t>Optional: colored pencils or markers</w:t>
      </w:r>
    </w:p>
    <w:p w14:paraId="0875A7C8" w14:textId="77777777" w:rsidR="003A08D0" w:rsidRPr="0075532D" w:rsidRDefault="003A08D0" w:rsidP="0075532D">
      <w:pPr>
        <w:pStyle w:val="ListParagraph"/>
        <w:numPr>
          <w:ilvl w:val="0"/>
          <w:numId w:val="40"/>
        </w:numPr>
        <w:spacing w:after="0" w:line="240" w:lineRule="auto"/>
        <w:rPr>
          <w:rFonts w:asciiTheme="majorHAnsi" w:hAnsiTheme="majorHAnsi" w:cstheme="majorHAnsi"/>
        </w:rPr>
      </w:pPr>
      <w:r w:rsidRPr="0075532D">
        <w:rPr>
          <w:rFonts w:asciiTheme="majorHAnsi" w:hAnsiTheme="majorHAnsi" w:cstheme="majorHAnsi"/>
        </w:rPr>
        <w:t>Timer or phone for reminders</w:t>
      </w:r>
    </w:p>
    <w:p w14:paraId="24B25017" w14:textId="77777777" w:rsidR="003A08D0" w:rsidRPr="0075532D" w:rsidRDefault="003A08D0" w:rsidP="0075532D">
      <w:pPr>
        <w:spacing w:after="0" w:line="240" w:lineRule="auto"/>
        <w:rPr>
          <w:rFonts w:asciiTheme="majorHAnsi" w:hAnsiTheme="majorHAnsi" w:cstheme="majorHAnsi"/>
        </w:rPr>
      </w:pPr>
    </w:p>
    <w:p w14:paraId="7EB22ED8" w14:textId="4334CAB7" w:rsidR="003A08D0" w:rsidRPr="0075532D" w:rsidRDefault="003A08D0" w:rsidP="0075532D">
      <w:pPr>
        <w:spacing w:after="0" w:line="240" w:lineRule="auto"/>
        <w:rPr>
          <w:rFonts w:asciiTheme="majorHAnsi" w:hAnsiTheme="majorHAnsi" w:cstheme="majorHAnsi"/>
        </w:rPr>
      </w:pPr>
      <w:r w:rsidRPr="0075532D">
        <w:rPr>
          <w:rFonts w:asciiTheme="majorHAnsi" w:hAnsiTheme="majorHAnsi" w:cstheme="majorHAnsi"/>
        </w:rPr>
        <w:t>Set Up</w:t>
      </w:r>
    </w:p>
    <w:p w14:paraId="0D2D0AEC" w14:textId="0EB6401D" w:rsidR="003A08D0" w:rsidRPr="0075532D" w:rsidRDefault="003A08D0" w:rsidP="0075532D">
      <w:pPr>
        <w:pStyle w:val="ListParagraph"/>
        <w:numPr>
          <w:ilvl w:val="0"/>
          <w:numId w:val="41"/>
        </w:numPr>
        <w:spacing w:after="0" w:line="240" w:lineRule="auto"/>
        <w:rPr>
          <w:rFonts w:asciiTheme="majorHAnsi" w:hAnsiTheme="majorHAnsi" w:cstheme="majorHAnsi"/>
        </w:rPr>
      </w:pPr>
      <w:r w:rsidRPr="0075532D">
        <w:rPr>
          <w:rFonts w:asciiTheme="majorHAnsi" w:hAnsiTheme="majorHAnsi" w:cstheme="majorHAnsi"/>
        </w:rPr>
        <w:t xml:space="preserve">Watch the </w:t>
      </w:r>
      <w:hyperlink r:id="rId11" w:history="1">
        <w:r w:rsidRPr="0075532D">
          <w:rPr>
            <w:rStyle w:val="Hyperlink"/>
            <w:rFonts w:asciiTheme="majorHAnsi" w:hAnsiTheme="majorHAnsi" w:cstheme="majorHAnsi"/>
          </w:rPr>
          <w:t>Atomic Habits video</w:t>
        </w:r>
      </w:hyperlink>
    </w:p>
    <w:p w14:paraId="2FA16FD4" w14:textId="0705D845" w:rsidR="003A08D0" w:rsidRPr="0075532D" w:rsidRDefault="003A08D0" w:rsidP="0075532D">
      <w:pPr>
        <w:pStyle w:val="ListParagraph"/>
        <w:numPr>
          <w:ilvl w:val="0"/>
          <w:numId w:val="41"/>
        </w:numPr>
        <w:spacing w:after="0" w:line="240" w:lineRule="auto"/>
        <w:rPr>
          <w:rFonts w:asciiTheme="majorHAnsi" w:hAnsiTheme="majorHAnsi" w:cstheme="majorHAnsi"/>
        </w:rPr>
      </w:pPr>
      <w:r w:rsidRPr="0075532D">
        <w:rPr>
          <w:rFonts w:asciiTheme="majorHAnsi" w:hAnsiTheme="majorHAnsi" w:cstheme="majorHAnsi"/>
        </w:rPr>
        <w:t>Title your paper “My Future Self”</w:t>
      </w:r>
    </w:p>
    <w:p w14:paraId="5F4BF2D4" w14:textId="77777777" w:rsidR="003A08D0" w:rsidRPr="0075532D" w:rsidRDefault="003A08D0" w:rsidP="0075532D">
      <w:pPr>
        <w:pStyle w:val="ListParagraph"/>
        <w:numPr>
          <w:ilvl w:val="0"/>
          <w:numId w:val="41"/>
        </w:numPr>
        <w:spacing w:after="0" w:line="240" w:lineRule="auto"/>
        <w:rPr>
          <w:rFonts w:asciiTheme="majorHAnsi" w:hAnsiTheme="majorHAnsi" w:cstheme="majorHAnsi"/>
        </w:rPr>
      </w:pPr>
      <w:r w:rsidRPr="0075532D">
        <w:rPr>
          <w:rFonts w:asciiTheme="majorHAnsi" w:hAnsiTheme="majorHAnsi" w:cstheme="majorHAnsi"/>
        </w:rPr>
        <w:t>Complete the activity in 3 sections: Environment, Habits, and Entry Points</w:t>
      </w:r>
    </w:p>
    <w:p w14:paraId="7FAF8E8C" w14:textId="77777777" w:rsidR="003A08D0" w:rsidRPr="0075532D" w:rsidRDefault="003A08D0" w:rsidP="0075532D">
      <w:pPr>
        <w:spacing w:after="0" w:line="240" w:lineRule="auto"/>
        <w:rPr>
          <w:rFonts w:asciiTheme="majorHAnsi" w:hAnsiTheme="majorHAnsi" w:cstheme="majorHAnsi"/>
        </w:rPr>
      </w:pPr>
    </w:p>
    <w:p w14:paraId="0CFC8168" w14:textId="77777777" w:rsidR="003A08D0" w:rsidRPr="0075532D" w:rsidRDefault="003A08D0" w:rsidP="0075532D">
      <w:pPr>
        <w:spacing w:after="0" w:line="240" w:lineRule="auto"/>
        <w:rPr>
          <w:rFonts w:asciiTheme="majorHAnsi" w:hAnsiTheme="majorHAnsi" w:cstheme="majorHAnsi"/>
        </w:rPr>
      </w:pPr>
      <w:r w:rsidRPr="0075532D">
        <w:rPr>
          <w:rFonts w:asciiTheme="majorHAnsi" w:hAnsiTheme="majorHAnsi" w:cstheme="majorHAnsi"/>
        </w:rPr>
        <w:t>Activity Steps</w:t>
      </w:r>
    </w:p>
    <w:p w14:paraId="4DFD1FAA" w14:textId="77777777" w:rsidR="003A08D0" w:rsidRPr="0075532D" w:rsidRDefault="003A08D0" w:rsidP="0075532D">
      <w:pPr>
        <w:spacing w:after="0" w:line="240" w:lineRule="auto"/>
        <w:rPr>
          <w:rFonts w:asciiTheme="majorHAnsi" w:hAnsiTheme="majorHAnsi" w:cstheme="majorHAnsi"/>
        </w:rPr>
      </w:pPr>
    </w:p>
    <w:p w14:paraId="63DFEA50" w14:textId="77777777" w:rsidR="003A08D0" w:rsidRPr="0075532D" w:rsidRDefault="003A08D0" w:rsidP="0075532D">
      <w:pPr>
        <w:pStyle w:val="ListParagraph"/>
        <w:numPr>
          <w:ilvl w:val="0"/>
          <w:numId w:val="42"/>
        </w:numPr>
        <w:spacing w:after="0" w:line="240" w:lineRule="auto"/>
        <w:rPr>
          <w:rFonts w:asciiTheme="majorHAnsi" w:hAnsiTheme="majorHAnsi" w:cstheme="majorHAnsi"/>
        </w:rPr>
      </w:pPr>
      <w:r w:rsidRPr="0075532D">
        <w:rPr>
          <w:rFonts w:asciiTheme="majorHAnsi" w:hAnsiTheme="majorHAnsi" w:cstheme="majorHAnsi"/>
        </w:rPr>
        <w:t>Write a few sentences about who you are and who you want to become. Think about how your habits help or get in the way of becoming that person.</w:t>
      </w:r>
    </w:p>
    <w:p w14:paraId="202CF90D" w14:textId="77777777" w:rsidR="003A08D0" w:rsidRPr="0075532D" w:rsidRDefault="003A08D0" w:rsidP="0075532D">
      <w:pPr>
        <w:spacing w:after="0" w:line="240" w:lineRule="auto"/>
        <w:rPr>
          <w:rFonts w:asciiTheme="majorHAnsi" w:hAnsiTheme="majorHAnsi" w:cstheme="majorHAnsi"/>
        </w:rPr>
      </w:pPr>
    </w:p>
    <w:p w14:paraId="4F281038" w14:textId="4919E908" w:rsidR="00153FCC" w:rsidRPr="0075532D" w:rsidRDefault="003A08D0" w:rsidP="0075532D">
      <w:pPr>
        <w:spacing w:after="0" w:line="240" w:lineRule="auto"/>
        <w:rPr>
          <w:rFonts w:asciiTheme="majorHAnsi" w:hAnsiTheme="majorHAnsi" w:cstheme="majorHAnsi"/>
        </w:rPr>
      </w:pPr>
      <w:r w:rsidRPr="0075532D">
        <w:rPr>
          <w:rFonts w:asciiTheme="majorHAnsi" w:hAnsiTheme="majorHAnsi" w:cstheme="majorHAnsi"/>
        </w:rPr>
        <w:t xml:space="preserve">Part 1: </w:t>
      </w:r>
      <w:r w:rsidR="00153FCC" w:rsidRPr="0075532D">
        <w:rPr>
          <w:rFonts w:asciiTheme="majorHAnsi" w:hAnsiTheme="majorHAnsi" w:cstheme="majorHAnsi"/>
        </w:rPr>
        <w:t>Environmental Design</w:t>
      </w:r>
    </w:p>
    <w:p w14:paraId="226FF8A2" w14:textId="3C0D8D4C" w:rsidR="0036756B" w:rsidRPr="0075532D" w:rsidRDefault="0036756B" w:rsidP="0075532D">
      <w:pPr>
        <w:numPr>
          <w:ilvl w:val="0"/>
          <w:numId w:val="43"/>
        </w:numPr>
        <w:spacing w:after="0" w:line="240" w:lineRule="auto"/>
        <w:rPr>
          <w:rFonts w:asciiTheme="majorHAnsi" w:hAnsiTheme="majorHAnsi" w:cstheme="majorHAnsi"/>
        </w:rPr>
      </w:pPr>
      <w:r w:rsidRPr="0075532D">
        <w:rPr>
          <w:rFonts w:asciiTheme="majorHAnsi" w:hAnsiTheme="majorHAnsi" w:cstheme="majorHAnsi"/>
        </w:rPr>
        <w:t>Task #1 Analyze your study environment:</w:t>
      </w:r>
    </w:p>
    <w:p w14:paraId="4CED7E4E" w14:textId="26944D8E" w:rsidR="005845C0" w:rsidRPr="00263085" w:rsidRDefault="005845C0" w:rsidP="0075532D">
      <w:pPr>
        <w:numPr>
          <w:ilvl w:val="0"/>
          <w:numId w:val="43"/>
        </w:numPr>
        <w:tabs>
          <w:tab w:val="clear" w:pos="720"/>
          <w:tab w:val="num" w:pos="1080"/>
        </w:tabs>
        <w:spacing w:after="0" w:line="240" w:lineRule="auto"/>
        <w:ind w:left="1080"/>
        <w:rPr>
          <w:rFonts w:asciiTheme="majorHAnsi" w:hAnsiTheme="majorHAnsi" w:cstheme="majorHAnsi"/>
        </w:rPr>
      </w:pPr>
      <w:r w:rsidRPr="00263085">
        <w:rPr>
          <w:rFonts w:asciiTheme="majorHAnsi" w:hAnsiTheme="majorHAnsi" w:cstheme="majorHAnsi"/>
        </w:rPr>
        <w:t>Identify your primary study space (e.g., a desk in your room, a library corner). </w:t>
      </w:r>
    </w:p>
    <w:p w14:paraId="464EE6D0" w14:textId="209CA9DE" w:rsidR="0036756B" w:rsidRDefault="0036756B" w:rsidP="0075532D">
      <w:pPr>
        <w:numPr>
          <w:ilvl w:val="0"/>
          <w:numId w:val="44"/>
        </w:numPr>
        <w:tabs>
          <w:tab w:val="clear" w:pos="720"/>
          <w:tab w:val="num" w:pos="1080"/>
        </w:tabs>
        <w:spacing w:after="0" w:line="240" w:lineRule="auto"/>
        <w:ind w:left="1080"/>
        <w:rPr>
          <w:rFonts w:asciiTheme="majorHAnsi" w:hAnsiTheme="majorHAnsi" w:cstheme="majorHAnsi"/>
        </w:rPr>
      </w:pPr>
      <w:r w:rsidRPr="00263085">
        <w:rPr>
          <w:rFonts w:asciiTheme="majorHAnsi" w:hAnsiTheme="majorHAnsi" w:cstheme="majorHAnsi"/>
        </w:rPr>
        <w:lastRenderedPageBreak/>
        <w:t>Describe how this environment currently impacts your study habits. Consider factors like organization, distractions, and comfort.</w:t>
      </w:r>
    </w:p>
    <w:p w14:paraId="62A666D9" w14:textId="77777777" w:rsidR="005B3231" w:rsidRPr="0075532D" w:rsidRDefault="005B3231" w:rsidP="005B3231">
      <w:pPr>
        <w:spacing w:after="0" w:line="240" w:lineRule="auto"/>
        <w:ind w:left="1080"/>
        <w:rPr>
          <w:rFonts w:asciiTheme="majorHAnsi" w:hAnsiTheme="majorHAnsi" w:cstheme="majorHAnsi"/>
        </w:rPr>
      </w:pPr>
    </w:p>
    <w:p w14:paraId="2A17F241" w14:textId="0157C3A3" w:rsidR="0036756B" w:rsidRPr="0075532D" w:rsidRDefault="0036756B" w:rsidP="0075532D">
      <w:pPr>
        <w:numPr>
          <w:ilvl w:val="0"/>
          <w:numId w:val="44"/>
        </w:numPr>
        <w:tabs>
          <w:tab w:val="clear" w:pos="720"/>
        </w:tabs>
        <w:spacing w:after="0" w:line="240" w:lineRule="auto"/>
        <w:rPr>
          <w:rFonts w:asciiTheme="majorHAnsi" w:hAnsiTheme="majorHAnsi" w:cstheme="majorHAnsi"/>
        </w:rPr>
      </w:pPr>
      <w:r w:rsidRPr="0075532D">
        <w:rPr>
          <w:rFonts w:asciiTheme="majorHAnsi" w:hAnsiTheme="majorHAnsi" w:cstheme="majorHAnsi"/>
        </w:rPr>
        <w:t>Task #2 Redesign your Study Environment</w:t>
      </w:r>
    </w:p>
    <w:p w14:paraId="0F34F0AB" w14:textId="77777777" w:rsidR="0075532D" w:rsidRPr="0075532D" w:rsidRDefault="0075532D" w:rsidP="0075532D">
      <w:pPr>
        <w:numPr>
          <w:ilvl w:val="1"/>
          <w:numId w:val="44"/>
        </w:numPr>
        <w:spacing w:after="0" w:line="240" w:lineRule="auto"/>
        <w:rPr>
          <w:rFonts w:asciiTheme="majorHAnsi" w:hAnsiTheme="majorHAnsi" w:cstheme="majorHAnsi"/>
        </w:rPr>
      </w:pPr>
      <w:r w:rsidRPr="0075532D">
        <w:rPr>
          <w:rFonts w:asciiTheme="majorHAnsi" w:hAnsiTheme="majorHAnsi" w:cstheme="majorHAnsi"/>
        </w:rPr>
        <w:t xml:space="preserve">Using principles from Atomic Habits, propose specific changes to your study environment to enhance focus and productivity. Include: </w:t>
      </w:r>
    </w:p>
    <w:p w14:paraId="7D018D2F" w14:textId="77777777" w:rsidR="0075532D" w:rsidRPr="0075532D" w:rsidRDefault="0075532D" w:rsidP="0075532D">
      <w:pPr>
        <w:numPr>
          <w:ilvl w:val="1"/>
          <w:numId w:val="44"/>
        </w:numPr>
        <w:spacing w:after="0" w:line="240" w:lineRule="auto"/>
        <w:rPr>
          <w:rFonts w:asciiTheme="majorHAnsi" w:hAnsiTheme="majorHAnsi" w:cstheme="majorHAnsi"/>
        </w:rPr>
      </w:pPr>
      <w:r w:rsidRPr="0075532D">
        <w:rPr>
          <w:rFonts w:asciiTheme="majorHAnsi" w:hAnsiTheme="majorHAnsi" w:cstheme="majorHAnsi"/>
        </w:rPr>
        <w:t xml:space="preserve">Current State: Describe the existing setup and its effects on your studying. </w:t>
      </w:r>
    </w:p>
    <w:p w14:paraId="3F9245B3" w14:textId="77777777" w:rsidR="0075532D" w:rsidRPr="0075532D" w:rsidRDefault="0075532D" w:rsidP="0075532D">
      <w:pPr>
        <w:numPr>
          <w:ilvl w:val="1"/>
          <w:numId w:val="44"/>
        </w:numPr>
        <w:spacing w:after="0" w:line="240" w:lineRule="auto"/>
        <w:rPr>
          <w:rFonts w:asciiTheme="majorHAnsi" w:hAnsiTheme="majorHAnsi" w:cstheme="majorHAnsi"/>
        </w:rPr>
      </w:pPr>
      <w:r w:rsidRPr="0075532D">
        <w:rPr>
          <w:rFonts w:asciiTheme="majorHAnsi" w:hAnsiTheme="majorHAnsi" w:cstheme="majorHAnsi"/>
        </w:rPr>
        <w:t xml:space="preserve">Redesign Plan: </w:t>
      </w:r>
      <w:proofErr w:type="gramStart"/>
      <w:r w:rsidRPr="0075532D">
        <w:rPr>
          <w:rFonts w:asciiTheme="majorHAnsi" w:hAnsiTheme="majorHAnsi" w:cstheme="majorHAnsi"/>
        </w:rPr>
        <w:t>List</w:t>
      </w:r>
      <w:proofErr w:type="gramEnd"/>
      <w:r w:rsidRPr="0075532D">
        <w:rPr>
          <w:rFonts w:asciiTheme="majorHAnsi" w:hAnsiTheme="majorHAnsi" w:cstheme="majorHAnsi"/>
        </w:rPr>
        <w:t xml:space="preserve"> the changes you will make (e.g., decluttering, better lighting, ergonomic furniture). </w:t>
      </w:r>
    </w:p>
    <w:p w14:paraId="6988C728" w14:textId="77777777" w:rsidR="0075532D" w:rsidRDefault="0075532D" w:rsidP="0075532D">
      <w:pPr>
        <w:numPr>
          <w:ilvl w:val="1"/>
          <w:numId w:val="44"/>
        </w:numPr>
        <w:spacing w:after="0" w:line="240" w:lineRule="auto"/>
        <w:rPr>
          <w:rFonts w:asciiTheme="majorHAnsi" w:hAnsiTheme="majorHAnsi" w:cstheme="majorHAnsi"/>
        </w:rPr>
      </w:pPr>
      <w:r w:rsidRPr="0075532D">
        <w:rPr>
          <w:rFonts w:asciiTheme="majorHAnsi" w:hAnsiTheme="majorHAnsi" w:cstheme="majorHAnsi"/>
        </w:rPr>
        <w:t xml:space="preserve">Expected Benefits: Explain how these changes will help you study more effectively. </w:t>
      </w:r>
    </w:p>
    <w:p w14:paraId="14D3D1F5" w14:textId="77777777" w:rsidR="00EB593F" w:rsidRPr="0075532D" w:rsidRDefault="00EB593F" w:rsidP="00EB593F">
      <w:pPr>
        <w:spacing w:after="0" w:line="240" w:lineRule="auto"/>
        <w:ind w:left="1440"/>
        <w:rPr>
          <w:rFonts w:asciiTheme="majorHAnsi" w:hAnsiTheme="majorHAnsi" w:cstheme="majorHAnsi"/>
        </w:rPr>
      </w:pPr>
    </w:p>
    <w:p w14:paraId="4F9F5157" w14:textId="496B3E8E" w:rsidR="0036756B" w:rsidRDefault="000B6F6B" w:rsidP="000B6F6B">
      <w:pPr>
        <w:spacing w:after="0" w:line="240" w:lineRule="auto"/>
        <w:rPr>
          <w:rFonts w:asciiTheme="majorHAnsi" w:hAnsiTheme="majorHAnsi" w:cstheme="majorHAnsi"/>
        </w:rPr>
      </w:pPr>
      <w:r>
        <w:rPr>
          <w:rFonts w:asciiTheme="majorHAnsi" w:hAnsiTheme="majorHAnsi" w:cstheme="majorHAnsi"/>
        </w:rPr>
        <w:t>Part 2:</w:t>
      </w:r>
      <w:r w:rsidR="006A4693">
        <w:rPr>
          <w:rFonts w:asciiTheme="majorHAnsi" w:hAnsiTheme="majorHAnsi" w:cstheme="majorHAnsi"/>
        </w:rPr>
        <w:t xml:space="preserve"> </w:t>
      </w:r>
      <w:r>
        <w:rPr>
          <w:rFonts w:asciiTheme="majorHAnsi" w:hAnsiTheme="majorHAnsi" w:cstheme="majorHAnsi"/>
        </w:rPr>
        <w:t>Scaling your Habits Down</w:t>
      </w:r>
      <w:r w:rsidR="00F218B8">
        <w:rPr>
          <w:rFonts w:asciiTheme="majorHAnsi" w:hAnsiTheme="majorHAnsi" w:cstheme="majorHAnsi"/>
        </w:rPr>
        <w:t xml:space="preserve"> (Make them as easy as possible)</w:t>
      </w:r>
    </w:p>
    <w:p w14:paraId="047C6F00" w14:textId="77777777" w:rsidR="00B8323A" w:rsidRDefault="00DF25B3" w:rsidP="00DF25B3">
      <w:pPr>
        <w:numPr>
          <w:ilvl w:val="0"/>
          <w:numId w:val="44"/>
        </w:numPr>
        <w:tabs>
          <w:tab w:val="clear" w:pos="720"/>
        </w:tabs>
        <w:spacing w:after="0" w:line="240" w:lineRule="auto"/>
        <w:rPr>
          <w:rFonts w:asciiTheme="majorHAnsi" w:hAnsiTheme="majorHAnsi" w:cstheme="majorHAnsi"/>
        </w:rPr>
      </w:pPr>
      <w:r w:rsidRPr="00DF25B3">
        <w:rPr>
          <w:rFonts w:asciiTheme="majorHAnsi" w:hAnsiTheme="majorHAnsi" w:cstheme="majorHAnsi"/>
        </w:rPr>
        <w:t xml:space="preserve">Task 1: </w:t>
      </w:r>
      <w:r w:rsidR="00B8323A">
        <w:rPr>
          <w:rFonts w:asciiTheme="majorHAnsi" w:hAnsiTheme="majorHAnsi" w:cstheme="majorHAnsi"/>
        </w:rPr>
        <w:t>Break down your study goals</w:t>
      </w:r>
    </w:p>
    <w:p w14:paraId="3AE45317" w14:textId="77777777" w:rsidR="00127E7C" w:rsidRDefault="00DF25B3" w:rsidP="001244AC">
      <w:pPr>
        <w:numPr>
          <w:ilvl w:val="1"/>
          <w:numId w:val="44"/>
        </w:numPr>
        <w:spacing w:after="0" w:line="240" w:lineRule="auto"/>
        <w:rPr>
          <w:rFonts w:asciiTheme="majorHAnsi" w:hAnsiTheme="majorHAnsi" w:cstheme="majorHAnsi"/>
        </w:rPr>
      </w:pPr>
      <w:r w:rsidRPr="00DF25B3">
        <w:rPr>
          <w:rFonts w:asciiTheme="majorHAnsi" w:hAnsiTheme="majorHAnsi" w:cstheme="majorHAnsi"/>
        </w:rPr>
        <w:t>Choose three study goals (e.g., finish assignments, review notes, prep for tests)</w:t>
      </w:r>
      <w:r w:rsidR="001244AC">
        <w:rPr>
          <w:rFonts w:asciiTheme="majorHAnsi" w:hAnsiTheme="majorHAnsi" w:cstheme="majorHAnsi"/>
        </w:rPr>
        <w:t>.</w:t>
      </w:r>
    </w:p>
    <w:p w14:paraId="7448DDD0" w14:textId="6094789F" w:rsidR="002234FC" w:rsidRDefault="001244AC" w:rsidP="001244AC">
      <w:pPr>
        <w:numPr>
          <w:ilvl w:val="1"/>
          <w:numId w:val="44"/>
        </w:numPr>
        <w:spacing w:after="0" w:line="240" w:lineRule="auto"/>
        <w:rPr>
          <w:rFonts w:asciiTheme="majorHAnsi" w:hAnsiTheme="majorHAnsi" w:cstheme="majorHAnsi"/>
        </w:rPr>
      </w:pPr>
      <w:r>
        <w:rPr>
          <w:rFonts w:asciiTheme="majorHAnsi" w:hAnsiTheme="majorHAnsi" w:cstheme="majorHAnsi"/>
        </w:rPr>
        <w:t>For each goal</w:t>
      </w:r>
      <w:r w:rsidR="00127E7C">
        <w:rPr>
          <w:rFonts w:asciiTheme="majorHAnsi" w:hAnsiTheme="majorHAnsi" w:cstheme="majorHAnsi"/>
        </w:rPr>
        <w:t xml:space="preserve"> e</w:t>
      </w:r>
      <w:r w:rsidRPr="001244AC">
        <w:rPr>
          <w:rFonts w:asciiTheme="majorHAnsi" w:hAnsiTheme="majorHAnsi" w:cstheme="majorHAnsi"/>
        </w:rPr>
        <w:t>xplain how you can break this goal into smaller, achievable tasks (e.g., setting a timer for 20 minutes of focused study).</w:t>
      </w:r>
    </w:p>
    <w:p w14:paraId="0D6EA2F8" w14:textId="09F340D2" w:rsidR="008E0D6A" w:rsidRDefault="008E0D6A" w:rsidP="001244AC">
      <w:pPr>
        <w:numPr>
          <w:ilvl w:val="1"/>
          <w:numId w:val="44"/>
        </w:numPr>
        <w:spacing w:after="0" w:line="240" w:lineRule="auto"/>
        <w:rPr>
          <w:rFonts w:asciiTheme="majorHAnsi" w:hAnsiTheme="majorHAnsi" w:cstheme="majorHAnsi"/>
        </w:rPr>
      </w:pPr>
      <w:r>
        <w:rPr>
          <w:rFonts w:asciiTheme="majorHAnsi" w:hAnsiTheme="majorHAnsi" w:cstheme="majorHAnsi"/>
        </w:rPr>
        <w:t>For each goal, d</w:t>
      </w:r>
      <w:r w:rsidRPr="008E0D6A">
        <w:rPr>
          <w:rFonts w:asciiTheme="majorHAnsi" w:hAnsiTheme="majorHAnsi" w:cstheme="majorHAnsi"/>
        </w:rPr>
        <w:t>etail how you will incorporate this scaled-down habit into your routine.</w:t>
      </w:r>
      <w:r>
        <w:rPr>
          <w:rFonts w:asciiTheme="majorHAnsi" w:hAnsiTheme="majorHAnsi" w:cstheme="majorHAnsi"/>
        </w:rPr>
        <w:t xml:space="preserve"> </w:t>
      </w:r>
    </w:p>
    <w:p w14:paraId="1F72A9AF" w14:textId="77777777" w:rsidR="005B3231" w:rsidRDefault="005B3231" w:rsidP="005B3231">
      <w:pPr>
        <w:spacing w:after="0" w:line="240" w:lineRule="auto"/>
        <w:ind w:left="1440"/>
        <w:rPr>
          <w:rFonts w:asciiTheme="majorHAnsi" w:hAnsiTheme="majorHAnsi" w:cstheme="majorHAnsi"/>
        </w:rPr>
      </w:pPr>
    </w:p>
    <w:p w14:paraId="2EA43213" w14:textId="527E6017" w:rsidR="008E0D6A" w:rsidRPr="00A80762" w:rsidRDefault="001E43B9" w:rsidP="00A80762">
      <w:pPr>
        <w:spacing w:after="0" w:line="240" w:lineRule="auto"/>
        <w:rPr>
          <w:rFonts w:asciiTheme="majorHAnsi" w:hAnsiTheme="majorHAnsi" w:cstheme="majorHAnsi"/>
        </w:rPr>
      </w:pPr>
      <w:r w:rsidRPr="00A80762">
        <w:rPr>
          <w:rFonts w:asciiTheme="majorHAnsi" w:hAnsiTheme="majorHAnsi" w:cstheme="majorHAnsi"/>
        </w:rPr>
        <w:t xml:space="preserve">Part 3: </w:t>
      </w:r>
      <w:r w:rsidR="00C85A1F" w:rsidRPr="00A80762">
        <w:rPr>
          <w:rFonts w:asciiTheme="majorHAnsi" w:hAnsiTheme="majorHAnsi" w:cstheme="majorHAnsi"/>
        </w:rPr>
        <w:t>Mastering</w:t>
      </w:r>
      <w:r w:rsidRPr="00A80762">
        <w:rPr>
          <w:rFonts w:asciiTheme="majorHAnsi" w:hAnsiTheme="majorHAnsi" w:cstheme="majorHAnsi"/>
        </w:rPr>
        <w:t xml:space="preserve"> Entry Points</w:t>
      </w:r>
    </w:p>
    <w:p w14:paraId="28748FDE" w14:textId="77777777" w:rsidR="00A80762" w:rsidRDefault="00B607D9" w:rsidP="00A80762">
      <w:pPr>
        <w:pStyle w:val="ListParagraph"/>
        <w:numPr>
          <w:ilvl w:val="0"/>
          <w:numId w:val="44"/>
        </w:numPr>
        <w:spacing w:after="0" w:line="240" w:lineRule="auto"/>
        <w:rPr>
          <w:rFonts w:asciiTheme="majorHAnsi" w:hAnsiTheme="majorHAnsi" w:cstheme="majorHAnsi"/>
        </w:rPr>
      </w:pPr>
      <w:r w:rsidRPr="00A80762">
        <w:rPr>
          <w:rFonts w:asciiTheme="majorHAnsi" w:hAnsiTheme="majorHAnsi" w:cstheme="majorHAnsi"/>
        </w:rPr>
        <w:t xml:space="preserve">Task 1: Identify Key Study Moments </w:t>
      </w:r>
    </w:p>
    <w:p w14:paraId="2937C981" w14:textId="77777777" w:rsidR="00A80762" w:rsidRDefault="00B607D9" w:rsidP="00B607D9">
      <w:pPr>
        <w:pStyle w:val="ListParagraph"/>
        <w:numPr>
          <w:ilvl w:val="0"/>
          <w:numId w:val="44"/>
        </w:numPr>
        <w:spacing w:after="0" w:line="240" w:lineRule="auto"/>
        <w:rPr>
          <w:rFonts w:asciiTheme="majorHAnsi" w:hAnsiTheme="majorHAnsi" w:cstheme="majorHAnsi"/>
        </w:rPr>
      </w:pPr>
      <w:r w:rsidRPr="00A80762">
        <w:rPr>
          <w:rFonts w:asciiTheme="majorHAnsi" w:hAnsiTheme="majorHAnsi" w:cstheme="majorHAnsi"/>
        </w:rPr>
        <w:t xml:space="preserve">Identify three specific times or routines in your daily schedule where you can implement or improve study habits (e.g., right after class, during lunch breaks, before bedtime). </w:t>
      </w:r>
    </w:p>
    <w:p w14:paraId="123E4119" w14:textId="77777777" w:rsidR="004D65AE" w:rsidRDefault="00B607D9" w:rsidP="004D65AE">
      <w:pPr>
        <w:pStyle w:val="ListParagraph"/>
        <w:numPr>
          <w:ilvl w:val="0"/>
          <w:numId w:val="44"/>
        </w:numPr>
        <w:spacing w:after="0" w:line="240" w:lineRule="auto"/>
        <w:rPr>
          <w:rFonts w:asciiTheme="majorHAnsi" w:hAnsiTheme="majorHAnsi" w:cstheme="majorHAnsi"/>
        </w:rPr>
      </w:pPr>
      <w:r w:rsidRPr="00A80762">
        <w:rPr>
          <w:rFonts w:asciiTheme="majorHAnsi" w:hAnsiTheme="majorHAnsi" w:cstheme="majorHAnsi"/>
        </w:rPr>
        <w:t xml:space="preserve">For each entry point, create a plan for incorporating a study habit. </w:t>
      </w:r>
      <w:r w:rsidRPr="004D65AE">
        <w:rPr>
          <w:rFonts w:asciiTheme="majorHAnsi" w:hAnsiTheme="majorHAnsi" w:cstheme="majorHAnsi"/>
        </w:rPr>
        <w:t xml:space="preserve">Include: </w:t>
      </w:r>
    </w:p>
    <w:p w14:paraId="5A5473C1" w14:textId="77777777" w:rsidR="004D65AE" w:rsidRDefault="00B607D9" w:rsidP="00B607D9">
      <w:pPr>
        <w:pStyle w:val="ListParagraph"/>
        <w:numPr>
          <w:ilvl w:val="1"/>
          <w:numId w:val="44"/>
        </w:numPr>
        <w:spacing w:after="0" w:line="240" w:lineRule="auto"/>
        <w:rPr>
          <w:rFonts w:asciiTheme="majorHAnsi" w:hAnsiTheme="majorHAnsi" w:cstheme="majorHAnsi"/>
        </w:rPr>
      </w:pPr>
      <w:r w:rsidRPr="004D65AE">
        <w:rPr>
          <w:rFonts w:asciiTheme="majorHAnsi" w:hAnsiTheme="majorHAnsi" w:cstheme="majorHAnsi"/>
        </w:rPr>
        <w:t xml:space="preserve">Entry Point Description: Describe the specific time or routine you’ve identified. </w:t>
      </w:r>
    </w:p>
    <w:p w14:paraId="60F810BA" w14:textId="77777777" w:rsidR="004D65AE" w:rsidRDefault="00B607D9" w:rsidP="00B607D9">
      <w:pPr>
        <w:pStyle w:val="ListParagraph"/>
        <w:numPr>
          <w:ilvl w:val="1"/>
          <w:numId w:val="44"/>
        </w:numPr>
        <w:spacing w:after="0" w:line="240" w:lineRule="auto"/>
        <w:rPr>
          <w:rFonts w:asciiTheme="majorHAnsi" w:hAnsiTheme="majorHAnsi" w:cstheme="majorHAnsi"/>
        </w:rPr>
      </w:pPr>
      <w:r w:rsidRPr="004D65AE">
        <w:rPr>
          <w:rFonts w:asciiTheme="majorHAnsi" w:hAnsiTheme="majorHAnsi" w:cstheme="majorHAnsi"/>
        </w:rPr>
        <w:t xml:space="preserve">Study Habit Plan: Detail the study habit you will incorporate at this entry point (e.g., reviewing class notes for 10 minutes right after class). </w:t>
      </w:r>
    </w:p>
    <w:p w14:paraId="185AD2C3" w14:textId="77777777" w:rsidR="004D65AE" w:rsidRDefault="00B607D9" w:rsidP="00B607D9">
      <w:pPr>
        <w:pStyle w:val="ListParagraph"/>
        <w:numPr>
          <w:ilvl w:val="1"/>
          <w:numId w:val="44"/>
        </w:numPr>
        <w:spacing w:after="0" w:line="240" w:lineRule="auto"/>
        <w:rPr>
          <w:rFonts w:asciiTheme="majorHAnsi" w:hAnsiTheme="majorHAnsi" w:cstheme="majorHAnsi"/>
        </w:rPr>
      </w:pPr>
      <w:r w:rsidRPr="004D65AE">
        <w:rPr>
          <w:rFonts w:asciiTheme="majorHAnsi" w:hAnsiTheme="majorHAnsi" w:cstheme="majorHAnsi"/>
        </w:rPr>
        <w:t xml:space="preserve">Trigger or Cue: Identify what will remind you to perform the habit (e.g., setting an alarm, leaving study materials in a visible place). </w:t>
      </w:r>
    </w:p>
    <w:p w14:paraId="74B8366E" w14:textId="561FADC9" w:rsidR="00B607D9" w:rsidRDefault="00B607D9" w:rsidP="00B607D9">
      <w:pPr>
        <w:pStyle w:val="ListParagraph"/>
        <w:numPr>
          <w:ilvl w:val="1"/>
          <w:numId w:val="44"/>
        </w:numPr>
        <w:spacing w:after="0" w:line="240" w:lineRule="auto"/>
        <w:rPr>
          <w:rFonts w:asciiTheme="majorHAnsi" w:hAnsiTheme="majorHAnsi" w:cstheme="majorHAnsi"/>
        </w:rPr>
      </w:pPr>
      <w:r w:rsidRPr="004D65AE">
        <w:rPr>
          <w:rFonts w:asciiTheme="majorHAnsi" w:hAnsiTheme="majorHAnsi" w:cstheme="majorHAnsi"/>
        </w:rPr>
        <w:t xml:space="preserve">Expected Outcome: Explain how this entry point will help you build and maintain the study habit. </w:t>
      </w:r>
    </w:p>
    <w:p w14:paraId="74963E61" w14:textId="77777777" w:rsidR="004D65AE" w:rsidRPr="004D65AE" w:rsidRDefault="004D65AE" w:rsidP="004D65AE">
      <w:pPr>
        <w:pStyle w:val="ListParagraph"/>
        <w:spacing w:after="0" w:line="240" w:lineRule="auto"/>
        <w:ind w:left="1440"/>
        <w:rPr>
          <w:rFonts w:asciiTheme="majorHAnsi" w:hAnsiTheme="majorHAnsi" w:cstheme="majorHAnsi"/>
        </w:rPr>
      </w:pPr>
    </w:p>
    <w:p w14:paraId="23970288" w14:textId="1850E340" w:rsidR="00B607D9" w:rsidRDefault="004D65AE" w:rsidP="004D65AE">
      <w:pPr>
        <w:spacing w:after="0" w:line="240" w:lineRule="auto"/>
        <w:rPr>
          <w:rFonts w:asciiTheme="majorHAnsi" w:hAnsiTheme="majorHAnsi" w:cstheme="majorHAnsi"/>
        </w:rPr>
      </w:pPr>
      <w:r>
        <w:rPr>
          <w:rFonts w:asciiTheme="majorHAnsi" w:hAnsiTheme="majorHAnsi" w:cstheme="majorHAnsi"/>
        </w:rPr>
        <w:t xml:space="preserve">Part 4 </w:t>
      </w:r>
      <w:r w:rsidR="00B607D9" w:rsidRPr="00B607D9">
        <w:rPr>
          <w:rFonts w:asciiTheme="majorHAnsi" w:hAnsiTheme="majorHAnsi" w:cstheme="majorHAnsi"/>
        </w:rPr>
        <w:t xml:space="preserve">Reflection: </w:t>
      </w:r>
    </w:p>
    <w:p w14:paraId="3F5640D3" w14:textId="3317909E" w:rsidR="00647A56" w:rsidRPr="006E3E4B" w:rsidRDefault="003A08D0" w:rsidP="003F4813">
      <w:pPr>
        <w:pStyle w:val="ListParagraph"/>
        <w:numPr>
          <w:ilvl w:val="0"/>
          <w:numId w:val="45"/>
        </w:numPr>
        <w:spacing w:after="0" w:line="240" w:lineRule="auto"/>
        <w:rPr>
          <w:rFonts w:asciiTheme="majorHAnsi" w:hAnsiTheme="majorHAnsi" w:cstheme="majorHAnsi"/>
        </w:rPr>
      </w:pPr>
      <w:r w:rsidRPr="003F4813">
        <w:rPr>
          <w:rFonts w:asciiTheme="majorHAnsi" w:hAnsiTheme="majorHAnsi" w:cstheme="majorHAnsi"/>
        </w:rPr>
        <w:t>Choose one habit to track and set a check-in date in 1–2 weeks</w:t>
      </w:r>
      <w:r w:rsidR="003F4813" w:rsidRPr="003F4813">
        <w:rPr>
          <w:rFonts w:asciiTheme="majorHAnsi" w:hAnsiTheme="majorHAnsi" w:cstheme="majorHAnsi"/>
        </w:rPr>
        <w:t xml:space="preserve">. Set a set of timelines for you to check </w:t>
      </w:r>
      <w:r w:rsidR="0012455C" w:rsidRPr="003F4813">
        <w:rPr>
          <w:rFonts w:asciiTheme="majorHAnsi" w:hAnsiTheme="majorHAnsi" w:cstheme="majorHAnsi"/>
        </w:rPr>
        <w:t>back</w:t>
      </w:r>
      <w:r w:rsidR="003F4813" w:rsidRPr="003F4813">
        <w:rPr>
          <w:rFonts w:asciiTheme="majorHAnsi" w:hAnsiTheme="majorHAnsi" w:cstheme="majorHAnsi"/>
        </w:rPr>
        <w:t xml:space="preserve"> on your progress! </w:t>
      </w:r>
      <w:r w:rsidRPr="003F4813">
        <w:rPr>
          <w:rFonts w:asciiTheme="majorHAnsi" w:hAnsiTheme="majorHAnsi" w:cstheme="majorHAnsi"/>
        </w:rPr>
        <w:t>Write about what worked, what was challenging, and how the habit affected your stress</w:t>
      </w:r>
      <w:r w:rsidR="00647A56" w:rsidRPr="003F4813">
        <w:rPr>
          <w:rFonts w:ascii="Calibri" w:hAnsi="Calibri" w:cs="Calibri"/>
        </w:rPr>
        <w:t xml:space="preserve"> </w:t>
      </w:r>
    </w:p>
    <w:p w14:paraId="3A584733" w14:textId="77777777" w:rsidR="006E3E4B" w:rsidRDefault="006E3E4B" w:rsidP="006E3E4B">
      <w:pPr>
        <w:spacing w:after="0" w:line="240" w:lineRule="auto"/>
        <w:rPr>
          <w:rFonts w:asciiTheme="majorHAnsi" w:hAnsiTheme="majorHAnsi" w:cstheme="majorHAnsi"/>
        </w:rPr>
      </w:pPr>
    </w:p>
    <w:p w14:paraId="41E52223" w14:textId="77777777" w:rsidR="006E3E4B" w:rsidRPr="006E3E4B" w:rsidRDefault="006E3E4B" w:rsidP="006E3E4B">
      <w:pPr>
        <w:spacing w:after="0" w:line="240" w:lineRule="auto"/>
        <w:rPr>
          <w:rFonts w:asciiTheme="majorHAnsi" w:hAnsiTheme="majorHAnsi" w:cstheme="majorHAnsi"/>
          <w:b/>
          <w:bCs/>
          <w:i/>
          <w:iCs/>
        </w:rPr>
      </w:pPr>
      <w:r w:rsidRPr="006E3E4B">
        <w:rPr>
          <w:rFonts w:asciiTheme="majorHAnsi" w:hAnsiTheme="majorHAnsi" w:cstheme="majorHAnsi"/>
          <w:b/>
          <w:bCs/>
          <w:i/>
          <w:iCs/>
        </w:rPr>
        <w:t xml:space="preserve">Optional Advanced  </w:t>
      </w:r>
    </w:p>
    <w:p w14:paraId="0E5B605A" w14:textId="77777777" w:rsidR="006E3E4B" w:rsidRPr="006E3E4B" w:rsidRDefault="006E3E4B" w:rsidP="006E3E4B">
      <w:pPr>
        <w:spacing w:after="0" w:line="240" w:lineRule="auto"/>
        <w:rPr>
          <w:rFonts w:asciiTheme="majorHAnsi" w:hAnsiTheme="majorHAnsi" w:cstheme="majorHAnsi"/>
        </w:rPr>
      </w:pPr>
      <w:r w:rsidRPr="006E3E4B">
        <w:rPr>
          <w:rFonts w:asciiTheme="majorHAnsi" w:hAnsiTheme="majorHAnsi" w:cstheme="majorHAnsi"/>
        </w:rPr>
        <w:t xml:space="preserve">Deliverables: </w:t>
      </w:r>
    </w:p>
    <w:p w14:paraId="628C02AF" w14:textId="08B5F85F" w:rsidR="006E3E4B" w:rsidRPr="006E3E4B" w:rsidRDefault="006E3E4B" w:rsidP="006E3E4B">
      <w:pPr>
        <w:pStyle w:val="ListParagraph"/>
        <w:numPr>
          <w:ilvl w:val="0"/>
          <w:numId w:val="45"/>
        </w:numPr>
        <w:spacing w:after="0" w:line="240" w:lineRule="auto"/>
        <w:rPr>
          <w:rFonts w:asciiTheme="majorHAnsi" w:hAnsiTheme="majorHAnsi" w:cstheme="majorHAnsi"/>
        </w:rPr>
      </w:pPr>
      <w:r w:rsidRPr="006E3E4B">
        <w:rPr>
          <w:rFonts w:asciiTheme="majorHAnsi" w:hAnsiTheme="majorHAnsi" w:cstheme="majorHAnsi"/>
        </w:rPr>
        <w:t xml:space="preserve">A written report (3-5 pages) including the results from each task. </w:t>
      </w:r>
    </w:p>
    <w:p w14:paraId="304FD0F0" w14:textId="27EC436C" w:rsidR="006E3E4B" w:rsidRPr="006E3E4B" w:rsidRDefault="006E3E4B" w:rsidP="006E3E4B">
      <w:pPr>
        <w:pStyle w:val="ListParagraph"/>
        <w:numPr>
          <w:ilvl w:val="0"/>
          <w:numId w:val="45"/>
        </w:numPr>
        <w:spacing w:after="0" w:line="240" w:lineRule="auto"/>
        <w:rPr>
          <w:rFonts w:asciiTheme="majorHAnsi" w:hAnsiTheme="majorHAnsi" w:cstheme="majorHAnsi"/>
        </w:rPr>
      </w:pPr>
      <w:r w:rsidRPr="006E3E4B">
        <w:rPr>
          <w:rFonts w:asciiTheme="majorHAnsi" w:hAnsiTheme="majorHAnsi" w:cstheme="majorHAnsi"/>
        </w:rPr>
        <w:t xml:space="preserve">Any supporting visual aids (e.g., diagrams of redesigned study spaces, charts of scaled-down habits). </w:t>
      </w:r>
    </w:p>
    <w:p w14:paraId="010F471B" w14:textId="77777777" w:rsidR="006E3E4B" w:rsidRPr="006E3E4B" w:rsidRDefault="006E3E4B" w:rsidP="006E3E4B">
      <w:pPr>
        <w:spacing w:after="0" w:line="240" w:lineRule="auto"/>
        <w:rPr>
          <w:rFonts w:asciiTheme="majorHAnsi" w:hAnsiTheme="majorHAnsi" w:cstheme="majorHAnsi"/>
        </w:rPr>
      </w:pPr>
      <w:r w:rsidRPr="006E3E4B">
        <w:rPr>
          <w:rFonts w:asciiTheme="majorHAnsi" w:hAnsiTheme="majorHAnsi" w:cstheme="majorHAnsi"/>
        </w:rPr>
        <w:t xml:space="preserve">Evaluation Criteria: </w:t>
      </w:r>
    </w:p>
    <w:p w14:paraId="422787F6" w14:textId="12B0DE18" w:rsidR="006E3E4B" w:rsidRPr="006E3E4B" w:rsidRDefault="006E3E4B" w:rsidP="006E3E4B">
      <w:pPr>
        <w:pStyle w:val="ListParagraph"/>
        <w:numPr>
          <w:ilvl w:val="0"/>
          <w:numId w:val="45"/>
        </w:numPr>
        <w:spacing w:after="0" w:line="240" w:lineRule="auto"/>
        <w:rPr>
          <w:rFonts w:asciiTheme="majorHAnsi" w:hAnsiTheme="majorHAnsi" w:cstheme="majorHAnsi"/>
        </w:rPr>
      </w:pPr>
      <w:r w:rsidRPr="006E3E4B">
        <w:rPr>
          <w:rFonts w:asciiTheme="majorHAnsi" w:hAnsiTheme="majorHAnsi" w:cstheme="majorHAnsi"/>
        </w:rPr>
        <w:t xml:space="preserve">Understanding of Concepts: Demonstrates comprehension of Atomic Habits principles. </w:t>
      </w:r>
    </w:p>
    <w:p w14:paraId="0197C835" w14:textId="4A7C03F6" w:rsidR="006E3E4B" w:rsidRPr="006E3E4B" w:rsidRDefault="006E3E4B" w:rsidP="006E3E4B">
      <w:pPr>
        <w:pStyle w:val="ListParagraph"/>
        <w:numPr>
          <w:ilvl w:val="0"/>
          <w:numId w:val="45"/>
        </w:numPr>
        <w:spacing w:after="0" w:line="240" w:lineRule="auto"/>
        <w:rPr>
          <w:rFonts w:asciiTheme="majorHAnsi" w:hAnsiTheme="majorHAnsi" w:cstheme="majorHAnsi"/>
        </w:rPr>
      </w:pPr>
      <w:r w:rsidRPr="006E3E4B">
        <w:rPr>
          <w:rFonts w:asciiTheme="majorHAnsi" w:hAnsiTheme="majorHAnsi" w:cstheme="majorHAnsi"/>
        </w:rPr>
        <w:t xml:space="preserve">Application: Effectively applies these concepts to improve study habits. </w:t>
      </w:r>
    </w:p>
    <w:p w14:paraId="36E83E0B" w14:textId="3FBE464F" w:rsidR="006E3E4B" w:rsidRPr="006E3E4B" w:rsidRDefault="006E3E4B" w:rsidP="006E3E4B">
      <w:pPr>
        <w:pStyle w:val="ListParagraph"/>
        <w:numPr>
          <w:ilvl w:val="0"/>
          <w:numId w:val="45"/>
        </w:numPr>
        <w:spacing w:after="0" w:line="240" w:lineRule="auto"/>
        <w:rPr>
          <w:rFonts w:asciiTheme="majorHAnsi" w:hAnsiTheme="majorHAnsi" w:cstheme="majorHAnsi"/>
        </w:rPr>
      </w:pPr>
      <w:r w:rsidRPr="006E3E4B">
        <w:rPr>
          <w:rFonts w:asciiTheme="majorHAnsi" w:hAnsiTheme="majorHAnsi" w:cstheme="majorHAnsi"/>
        </w:rPr>
        <w:t xml:space="preserve">Practicality: Provides realistic and actionable plans for each task. </w:t>
      </w:r>
    </w:p>
    <w:p w14:paraId="73B20488" w14:textId="42681871" w:rsidR="006E3E4B" w:rsidRPr="006E3E4B" w:rsidRDefault="006E3E4B" w:rsidP="006E3E4B">
      <w:pPr>
        <w:pStyle w:val="ListParagraph"/>
        <w:numPr>
          <w:ilvl w:val="0"/>
          <w:numId w:val="45"/>
        </w:numPr>
        <w:spacing w:after="0" w:line="240" w:lineRule="auto"/>
        <w:rPr>
          <w:rFonts w:asciiTheme="majorHAnsi" w:hAnsiTheme="majorHAnsi" w:cstheme="majorHAnsi"/>
        </w:rPr>
      </w:pPr>
      <w:r w:rsidRPr="006E3E4B">
        <w:rPr>
          <w:rFonts w:asciiTheme="majorHAnsi" w:hAnsiTheme="majorHAnsi" w:cstheme="majorHAnsi"/>
        </w:rPr>
        <w:t xml:space="preserve">Reflection: Offers insightful thoughts on the implementation </w:t>
      </w:r>
      <w:r w:rsidR="0059240E">
        <w:rPr>
          <w:rFonts w:asciiTheme="majorHAnsi" w:hAnsiTheme="majorHAnsi" w:cstheme="majorHAnsi"/>
        </w:rPr>
        <w:t>p</w:t>
      </w:r>
      <w:r w:rsidRPr="006E3E4B">
        <w:rPr>
          <w:rFonts w:asciiTheme="majorHAnsi" w:hAnsiTheme="majorHAnsi" w:cstheme="majorHAnsi"/>
        </w:rPr>
        <w:t>rocess and challenges</w:t>
      </w:r>
      <w:r w:rsidR="0059240E">
        <w:rPr>
          <w:rFonts w:asciiTheme="majorHAnsi" w:hAnsiTheme="majorHAnsi" w:cstheme="majorHAnsi"/>
        </w:rPr>
        <w:t>.</w:t>
      </w:r>
      <w:bookmarkStart w:id="2" w:name="_Clean_Sweep_Challenge"/>
      <w:bookmarkEnd w:id="2"/>
    </w:p>
    <w:p w14:paraId="47A5C4B9" w14:textId="3FBE0897" w:rsidR="00655706" w:rsidRPr="00845769" w:rsidRDefault="00546E73" w:rsidP="00647A56">
      <w:pPr>
        <w:pStyle w:val="Heading2"/>
        <w:rPr>
          <w:rFonts w:ascii="Calibri" w:hAnsi="Calibri" w:cs="Calibri"/>
        </w:rPr>
      </w:pPr>
      <w:bookmarkStart w:id="3" w:name="_Career_Exploration-_Who"/>
      <w:bookmarkEnd w:id="3"/>
      <w:r>
        <w:rPr>
          <w:rFonts w:ascii="Calibri" w:hAnsi="Calibri" w:cs="Calibri"/>
        </w:rPr>
        <w:lastRenderedPageBreak/>
        <w:t>Career Exploration- Who do you want to be?</w:t>
      </w:r>
    </w:p>
    <w:p w14:paraId="0F4A67F8" w14:textId="150A8FA2" w:rsidR="00546E73" w:rsidRPr="00B735D7" w:rsidRDefault="00546E73" w:rsidP="00B735D7">
      <w:pPr>
        <w:spacing w:after="0" w:line="240" w:lineRule="auto"/>
        <w:rPr>
          <w:rFonts w:asciiTheme="majorHAnsi" w:hAnsiTheme="majorHAnsi" w:cstheme="majorHAnsi"/>
        </w:rPr>
      </w:pPr>
      <w:r w:rsidRPr="00B735D7">
        <w:rPr>
          <w:rFonts w:asciiTheme="majorHAnsi" w:hAnsiTheme="majorHAnsi" w:cstheme="majorHAnsi"/>
        </w:rPr>
        <w:t>25–60 minutes, in-person or online, individual, small group, whole group</w:t>
      </w:r>
    </w:p>
    <w:p w14:paraId="348347E5" w14:textId="77777777" w:rsidR="00546E73" w:rsidRPr="00B735D7" w:rsidRDefault="00546E73" w:rsidP="00B735D7">
      <w:pPr>
        <w:spacing w:after="0" w:line="240" w:lineRule="auto"/>
        <w:rPr>
          <w:rFonts w:asciiTheme="majorHAnsi" w:hAnsiTheme="majorHAnsi" w:cstheme="majorHAnsi"/>
        </w:rPr>
      </w:pPr>
      <w:r w:rsidRPr="00B735D7">
        <w:rPr>
          <w:rFonts w:asciiTheme="majorHAnsi" w:hAnsiTheme="majorHAnsi" w:cstheme="majorHAnsi"/>
        </w:rPr>
        <w:t>Competency: 1</w:t>
      </w:r>
    </w:p>
    <w:p w14:paraId="2B69FBE0" w14:textId="77777777" w:rsidR="00546E73" w:rsidRPr="00B735D7" w:rsidRDefault="00546E73" w:rsidP="00B735D7">
      <w:pPr>
        <w:spacing w:after="0" w:line="240" w:lineRule="auto"/>
        <w:rPr>
          <w:rFonts w:asciiTheme="majorHAnsi" w:hAnsiTheme="majorHAnsi" w:cstheme="majorHAnsi"/>
          <w:b/>
          <w:bCs/>
        </w:rPr>
      </w:pPr>
      <w:r w:rsidRPr="00B735D7">
        <w:rPr>
          <w:rFonts w:asciiTheme="majorHAnsi" w:hAnsiTheme="majorHAnsi" w:cstheme="majorHAnsi"/>
          <w:b/>
          <w:bCs/>
        </w:rPr>
        <w:t>Materials</w:t>
      </w:r>
    </w:p>
    <w:p w14:paraId="1BF0987E" w14:textId="77777777" w:rsidR="00546E73" w:rsidRPr="00B735D7" w:rsidRDefault="00546E73" w:rsidP="00B735D7">
      <w:pPr>
        <w:pStyle w:val="ListParagraph"/>
        <w:numPr>
          <w:ilvl w:val="0"/>
          <w:numId w:val="50"/>
        </w:numPr>
        <w:spacing w:after="0" w:line="240" w:lineRule="auto"/>
        <w:rPr>
          <w:rFonts w:asciiTheme="majorHAnsi" w:hAnsiTheme="majorHAnsi" w:cstheme="majorHAnsi"/>
        </w:rPr>
      </w:pPr>
      <w:r w:rsidRPr="00B735D7">
        <w:rPr>
          <w:rFonts w:asciiTheme="majorHAnsi" w:hAnsiTheme="majorHAnsi" w:cstheme="majorHAnsi"/>
        </w:rPr>
        <w:t>Internet access or AI image tools (optional)</w:t>
      </w:r>
    </w:p>
    <w:p w14:paraId="7816E4A0" w14:textId="77777777" w:rsidR="00546E73" w:rsidRPr="00B735D7" w:rsidRDefault="00546E73" w:rsidP="00B735D7">
      <w:pPr>
        <w:pStyle w:val="ListParagraph"/>
        <w:numPr>
          <w:ilvl w:val="0"/>
          <w:numId w:val="50"/>
        </w:numPr>
        <w:spacing w:after="0" w:line="240" w:lineRule="auto"/>
        <w:rPr>
          <w:rFonts w:asciiTheme="majorHAnsi" w:hAnsiTheme="majorHAnsi" w:cstheme="majorHAnsi"/>
        </w:rPr>
      </w:pPr>
      <w:r w:rsidRPr="00B735D7">
        <w:rPr>
          <w:rFonts w:asciiTheme="majorHAnsi" w:hAnsiTheme="majorHAnsi" w:cstheme="majorHAnsi"/>
        </w:rPr>
        <w:t>Markers, colored pencils, or other art supplies (optional)</w:t>
      </w:r>
    </w:p>
    <w:p w14:paraId="214DB993" w14:textId="77777777" w:rsidR="00546E73" w:rsidRPr="00B735D7" w:rsidRDefault="00546E73" w:rsidP="00B735D7">
      <w:pPr>
        <w:pStyle w:val="ListParagraph"/>
        <w:numPr>
          <w:ilvl w:val="0"/>
          <w:numId w:val="50"/>
        </w:numPr>
        <w:spacing w:after="0" w:line="240" w:lineRule="auto"/>
        <w:rPr>
          <w:rFonts w:asciiTheme="majorHAnsi" w:hAnsiTheme="majorHAnsi" w:cstheme="majorHAnsi"/>
        </w:rPr>
      </w:pPr>
      <w:r w:rsidRPr="00B735D7">
        <w:rPr>
          <w:rFonts w:asciiTheme="majorHAnsi" w:hAnsiTheme="majorHAnsi" w:cstheme="majorHAnsi"/>
        </w:rPr>
        <w:t>Notebook or writing supplies</w:t>
      </w:r>
    </w:p>
    <w:p w14:paraId="3DD50229" w14:textId="77777777" w:rsidR="00546E73" w:rsidRPr="00B735D7" w:rsidRDefault="00546E73" w:rsidP="00B735D7">
      <w:pPr>
        <w:pStyle w:val="ListParagraph"/>
        <w:numPr>
          <w:ilvl w:val="0"/>
          <w:numId w:val="50"/>
        </w:numPr>
        <w:spacing w:after="0" w:line="240" w:lineRule="auto"/>
        <w:rPr>
          <w:rFonts w:asciiTheme="majorHAnsi" w:hAnsiTheme="majorHAnsi" w:cstheme="majorHAnsi"/>
        </w:rPr>
      </w:pPr>
      <w:r w:rsidRPr="00B735D7">
        <w:rPr>
          <w:rFonts w:asciiTheme="majorHAnsi" w:hAnsiTheme="majorHAnsi" w:cstheme="majorHAnsi"/>
        </w:rPr>
        <w:t>3 sticky notes and markers</w:t>
      </w:r>
    </w:p>
    <w:p w14:paraId="40454E67" w14:textId="77777777" w:rsidR="00B735D7" w:rsidRDefault="00B735D7" w:rsidP="00B735D7">
      <w:pPr>
        <w:spacing w:after="0" w:line="240" w:lineRule="auto"/>
        <w:rPr>
          <w:rFonts w:asciiTheme="majorHAnsi" w:hAnsiTheme="majorHAnsi" w:cstheme="majorHAnsi"/>
          <w:b/>
          <w:bCs/>
        </w:rPr>
      </w:pPr>
    </w:p>
    <w:p w14:paraId="2FC0BCDB" w14:textId="7B53287D" w:rsidR="00546E73" w:rsidRPr="00B735D7" w:rsidRDefault="00546E73" w:rsidP="00B735D7">
      <w:pPr>
        <w:spacing w:after="0" w:line="240" w:lineRule="auto"/>
        <w:rPr>
          <w:rFonts w:asciiTheme="majorHAnsi" w:hAnsiTheme="majorHAnsi" w:cstheme="majorHAnsi"/>
          <w:b/>
          <w:bCs/>
        </w:rPr>
      </w:pPr>
      <w:r w:rsidRPr="00B735D7">
        <w:rPr>
          <w:rFonts w:asciiTheme="majorHAnsi" w:hAnsiTheme="majorHAnsi" w:cstheme="majorHAnsi"/>
          <w:b/>
          <w:bCs/>
        </w:rPr>
        <w:t>Set Up</w:t>
      </w:r>
    </w:p>
    <w:p w14:paraId="1019EEDC" w14:textId="77777777" w:rsidR="00546E73" w:rsidRDefault="00546E73" w:rsidP="00B735D7">
      <w:pPr>
        <w:pStyle w:val="ListParagraph"/>
        <w:numPr>
          <w:ilvl w:val="0"/>
          <w:numId w:val="51"/>
        </w:numPr>
        <w:spacing w:after="0" w:line="240" w:lineRule="auto"/>
        <w:rPr>
          <w:rFonts w:asciiTheme="majorHAnsi" w:hAnsiTheme="majorHAnsi" w:cstheme="majorHAnsi"/>
        </w:rPr>
      </w:pPr>
      <w:r w:rsidRPr="00B735D7">
        <w:rPr>
          <w:rFonts w:asciiTheme="majorHAnsi" w:hAnsiTheme="majorHAnsi" w:cstheme="majorHAnsi"/>
        </w:rPr>
        <w:t>Make sure students have access to a device or art materials</w:t>
      </w:r>
    </w:p>
    <w:p w14:paraId="79E2FC44" w14:textId="4E25E117" w:rsidR="00B735D7" w:rsidRPr="00B735D7" w:rsidRDefault="00B735D7" w:rsidP="00B735D7">
      <w:pPr>
        <w:pStyle w:val="ListParagraph"/>
        <w:numPr>
          <w:ilvl w:val="0"/>
          <w:numId w:val="51"/>
        </w:numPr>
        <w:spacing w:after="0" w:line="240" w:lineRule="auto"/>
        <w:rPr>
          <w:rFonts w:asciiTheme="majorHAnsi" w:hAnsiTheme="majorHAnsi" w:cstheme="majorHAnsi"/>
        </w:rPr>
      </w:pPr>
      <w:r>
        <w:rPr>
          <w:rFonts w:asciiTheme="majorHAnsi" w:hAnsiTheme="majorHAnsi" w:cstheme="majorHAnsi"/>
        </w:rPr>
        <w:t xml:space="preserve">Determine timeframe and delivery </w:t>
      </w:r>
    </w:p>
    <w:p w14:paraId="4DED2478" w14:textId="77777777" w:rsidR="00546E73" w:rsidRPr="00B735D7" w:rsidRDefault="00546E73" w:rsidP="00B735D7">
      <w:pPr>
        <w:pStyle w:val="ListParagraph"/>
        <w:numPr>
          <w:ilvl w:val="0"/>
          <w:numId w:val="51"/>
        </w:numPr>
        <w:spacing w:after="0" w:line="240" w:lineRule="auto"/>
        <w:rPr>
          <w:rFonts w:asciiTheme="majorHAnsi" w:hAnsiTheme="majorHAnsi" w:cstheme="majorHAnsi"/>
        </w:rPr>
      </w:pPr>
      <w:r w:rsidRPr="00B735D7">
        <w:rPr>
          <w:rFonts w:asciiTheme="majorHAnsi" w:hAnsiTheme="majorHAnsi" w:cstheme="majorHAnsi"/>
        </w:rPr>
        <w:t>Arrange space for small group sharing and whole class discussion</w:t>
      </w:r>
    </w:p>
    <w:p w14:paraId="1B3EA615" w14:textId="77777777" w:rsidR="00546E73" w:rsidRPr="00B735D7" w:rsidRDefault="00546E73" w:rsidP="00B735D7">
      <w:pPr>
        <w:spacing w:after="0" w:line="240" w:lineRule="auto"/>
        <w:rPr>
          <w:rFonts w:asciiTheme="majorHAnsi" w:hAnsiTheme="majorHAnsi" w:cstheme="majorHAnsi"/>
          <w:b/>
          <w:bCs/>
        </w:rPr>
      </w:pPr>
    </w:p>
    <w:p w14:paraId="1D9CF26D" w14:textId="487A69EE" w:rsidR="00546E73" w:rsidRPr="00B735D7" w:rsidRDefault="00546E73" w:rsidP="00B735D7">
      <w:pPr>
        <w:spacing w:after="0" w:line="240" w:lineRule="auto"/>
        <w:rPr>
          <w:rFonts w:asciiTheme="majorHAnsi" w:hAnsiTheme="majorHAnsi" w:cstheme="majorHAnsi"/>
          <w:b/>
          <w:bCs/>
        </w:rPr>
      </w:pPr>
      <w:r w:rsidRPr="00B735D7">
        <w:rPr>
          <w:rFonts w:asciiTheme="majorHAnsi" w:hAnsiTheme="majorHAnsi" w:cstheme="majorHAnsi"/>
          <w:b/>
          <w:bCs/>
        </w:rPr>
        <w:t>Activity Steps</w:t>
      </w:r>
    </w:p>
    <w:p w14:paraId="3D95D5FF" w14:textId="77777777" w:rsidR="00546E73" w:rsidRPr="00B735D7" w:rsidRDefault="00546E73" w:rsidP="00B735D7">
      <w:pPr>
        <w:spacing w:after="0" w:line="240" w:lineRule="auto"/>
        <w:rPr>
          <w:rFonts w:asciiTheme="majorHAnsi" w:hAnsiTheme="majorHAnsi" w:cstheme="majorHAnsi"/>
          <w:b/>
          <w:bCs/>
        </w:rPr>
      </w:pPr>
      <w:r w:rsidRPr="00B735D7">
        <w:rPr>
          <w:rFonts w:asciiTheme="majorHAnsi" w:hAnsiTheme="majorHAnsi" w:cstheme="majorHAnsi"/>
        </w:rPr>
        <w:t>Step 1: Create Your Future</w:t>
      </w:r>
    </w:p>
    <w:p w14:paraId="783B7783" w14:textId="77777777" w:rsidR="0086466F" w:rsidRDefault="00546E73" w:rsidP="0086466F">
      <w:pPr>
        <w:pStyle w:val="ListParagraph"/>
        <w:spacing w:after="0" w:line="240" w:lineRule="auto"/>
        <w:rPr>
          <w:rFonts w:asciiTheme="majorHAnsi" w:hAnsiTheme="majorHAnsi" w:cstheme="majorHAnsi"/>
        </w:rPr>
      </w:pPr>
      <w:r w:rsidRPr="00B735D7">
        <w:rPr>
          <w:rFonts w:asciiTheme="majorHAnsi" w:hAnsiTheme="majorHAnsi" w:cstheme="majorHAnsi"/>
        </w:rPr>
        <w:t>Choose a healthcare job you’re interested in</w:t>
      </w:r>
      <w:r w:rsidR="00B735D7">
        <w:rPr>
          <w:rFonts w:asciiTheme="majorHAnsi" w:hAnsiTheme="majorHAnsi" w:cstheme="majorHAnsi"/>
          <w:b/>
          <w:bCs/>
        </w:rPr>
        <w:t xml:space="preserve">. </w:t>
      </w:r>
      <w:r w:rsidRPr="00B735D7">
        <w:rPr>
          <w:rFonts w:asciiTheme="majorHAnsi" w:hAnsiTheme="majorHAnsi" w:cstheme="majorHAnsi"/>
        </w:rPr>
        <w:t>Create an image of someone in that job—</w:t>
      </w:r>
      <w:r w:rsidR="0086466F" w:rsidRPr="0086466F">
        <w:rPr>
          <w:rFonts w:asciiTheme="majorHAnsi" w:hAnsiTheme="majorHAnsi" w:cstheme="majorHAnsi"/>
        </w:rPr>
        <w:t xml:space="preserve"> </w:t>
      </w:r>
      <w:r w:rsidR="0086466F" w:rsidRPr="00B735D7">
        <w:rPr>
          <w:rFonts w:asciiTheme="majorHAnsi" w:hAnsiTheme="majorHAnsi" w:cstheme="majorHAnsi"/>
        </w:rPr>
        <w:t>This image represents your future self in that role</w:t>
      </w:r>
      <w:r w:rsidR="0086466F">
        <w:rPr>
          <w:rFonts w:asciiTheme="majorHAnsi" w:hAnsiTheme="majorHAnsi" w:cstheme="majorHAnsi"/>
        </w:rPr>
        <w:t xml:space="preserve">. </w:t>
      </w:r>
    </w:p>
    <w:p w14:paraId="5D3EAED3" w14:textId="218B4DFC" w:rsidR="00546E73" w:rsidRPr="00B735D7" w:rsidRDefault="0086466F" w:rsidP="0086466F">
      <w:pPr>
        <w:pStyle w:val="ListParagraph"/>
        <w:spacing w:after="0" w:line="240" w:lineRule="auto"/>
        <w:rPr>
          <w:rFonts w:asciiTheme="majorHAnsi" w:hAnsiTheme="majorHAnsi" w:cstheme="majorHAnsi"/>
          <w:b/>
          <w:bCs/>
        </w:rPr>
      </w:pPr>
      <w:r>
        <w:rPr>
          <w:rFonts w:asciiTheme="majorHAnsi" w:hAnsiTheme="majorHAnsi" w:cstheme="majorHAnsi"/>
        </w:rPr>
        <w:t>E</w:t>
      </w:r>
      <w:r w:rsidR="00546E73" w:rsidRPr="00B735D7">
        <w:rPr>
          <w:rFonts w:asciiTheme="majorHAnsi" w:hAnsiTheme="majorHAnsi" w:cstheme="majorHAnsi"/>
        </w:rPr>
        <w:t>ither:</w:t>
      </w:r>
    </w:p>
    <w:p w14:paraId="1BC11B60" w14:textId="77777777" w:rsidR="00546E73" w:rsidRPr="00B735D7" w:rsidRDefault="00546E73" w:rsidP="00B735D7">
      <w:pPr>
        <w:pStyle w:val="ListParagraph"/>
        <w:numPr>
          <w:ilvl w:val="0"/>
          <w:numId w:val="52"/>
        </w:numPr>
        <w:spacing w:after="0" w:line="240" w:lineRule="auto"/>
        <w:rPr>
          <w:rFonts w:asciiTheme="majorHAnsi" w:hAnsiTheme="majorHAnsi" w:cstheme="majorHAnsi"/>
          <w:b/>
          <w:bCs/>
        </w:rPr>
      </w:pPr>
      <w:r w:rsidRPr="00B735D7">
        <w:rPr>
          <w:rFonts w:asciiTheme="majorHAnsi" w:hAnsiTheme="majorHAnsi" w:cstheme="majorHAnsi"/>
        </w:rPr>
        <w:t>Find one online</w:t>
      </w:r>
    </w:p>
    <w:p w14:paraId="68E484F2" w14:textId="77777777" w:rsidR="00546E73" w:rsidRPr="00B735D7" w:rsidRDefault="00546E73" w:rsidP="00B735D7">
      <w:pPr>
        <w:pStyle w:val="ListParagraph"/>
        <w:numPr>
          <w:ilvl w:val="0"/>
          <w:numId w:val="52"/>
        </w:numPr>
        <w:spacing w:after="0" w:line="240" w:lineRule="auto"/>
        <w:rPr>
          <w:rFonts w:asciiTheme="majorHAnsi" w:hAnsiTheme="majorHAnsi" w:cstheme="majorHAnsi"/>
          <w:b/>
          <w:bCs/>
        </w:rPr>
      </w:pPr>
      <w:r w:rsidRPr="00B735D7">
        <w:rPr>
          <w:rFonts w:asciiTheme="majorHAnsi" w:hAnsiTheme="majorHAnsi" w:cstheme="majorHAnsi"/>
        </w:rPr>
        <w:t>Use AI tools to generate one</w:t>
      </w:r>
    </w:p>
    <w:p w14:paraId="07B7B2B4" w14:textId="77777777" w:rsidR="00B735D7" w:rsidRPr="00B735D7" w:rsidRDefault="00546E73" w:rsidP="00B735D7">
      <w:pPr>
        <w:pStyle w:val="ListParagraph"/>
        <w:numPr>
          <w:ilvl w:val="0"/>
          <w:numId w:val="52"/>
        </w:numPr>
        <w:spacing w:after="0" w:line="240" w:lineRule="auto"/>
        <w:rPr>
          <w:rFonts w:asciiTheme="majorHAnsi" w:hAnsiTheme="majorHAnsi" w:cstheme="majorHAnsi"/>
          <w:b/>
          <w:bCs/>
        </w:rPr>
      </w:pPr>
      <w:r w:rsidRPr="00B735D7">
        <w:rPr>
          <w:rFonts w:asciiTheme="majorHAnsi" w:hAnsiTheme="majorHAnsi" w:cstheme="majorHAnsi"/>
        </w:rPr>
        <w:t>Or draw/create one using art supplies or software</w:t>
      </w:r>
    </w:p>
    <w:p w14:paraId="642F4CCD" w14:textId="77777777" w:rsidR="0086466F" w:rsidRDefault="0086466F" w:rsidP="00B735D7">
      <w:pPr>
        <w:spacing w:after="0" w:line="240" w:lineRule="auto"/>
        <w:rPr>
          <w:rFonts w:asciiTheme="majorHAnsi" w:hAnsiTheme="majorHAnsi" w:cstheme="majorHAnsi"/>
        </w:rPr>
      </w:pPr>
    </w:p>
    <w:p w14:paraId="76D1F2F8" w14:textId="1C64DAEC" w:rsidR="00546E73" w:rsidRPr="00B735D7" w:rsidRDefault="00546E73" w:rsidP="00B735D7">
      <w:pPr>
        <w:spacing w:after="0" w:line="240" w:lineRule="auto"/>
        <w:rPr>
          <w:rFonts w:asciiTheme="majorHAnsi" w:hAnsiTheme="majorHAnsi" w:cstheme="majorHAnsi"/>
        </w:rPr>
      </w:pPr>
      <w:r w:rsidRPr="00B735D7">
        <w:rPr>
          <w:rFonts w:asciiTheme="majorHAnsi" w:hAnsiTheme="majorHAnsi" w:cstheme="majorHAnsi"/>
        </w:rPr>
        <w:t>Step 2: What Makes Them Awesome?</w:t>
      </w:r>
    </w:p>
    <w:p w14:paraId="6F6310EC" w14:textId="77777777" w:rsidR="00546E73" w:rsidRPr="0086466F" w:rsidRDefault="00546E73" w:rsidP="0086466F">
      <w:pPr>
        <w:pStyle w:val="ListParagraph"/>
        <w:numPr>
          <w:ilvl w:val="0"/>
          <w:numId w:val="53"/>
        </w:numPr>
        <w:spacing w:after="0" w:line="240" w:lineRule="auto"/>
        <w:rPr>
          <w:rFonts w:asciiTheme="majorHAnsi" w:hAnsiTheme="majorHAnsi" w:cstheme="majorHAnsi"/>
        </w:rPr>
      </w:pPr>
      <w:r w:rsidRPr="0086466F">
        <w:rPr>
          <w:rFonts w:asciiTheme="majorHAnsi" w:hAnsiTheme="majorHAnsi" w:cstheme="majorHAnsi"/>
        </w:rPr>
        <w:t>In your notebook, list 10 qualities or character traits this professional likely has (example: calm, kind, organized)</w:t>
      </w:r>
    </w:p>
    <w:p w14:paraId="468D1F40" w14:textId="77777777" w:rsidR="00546E73" w:rsidRDefault="00546E73" w:rsidP="0086466F">
      <w:pPr>
        <w:pStyle w:val="ListParagraph"/>
        <w:numPr>
          <w:ilvl w:val="0"/>
          <w:numId w:val="53"/>
        </w:numPr>
        <w:spacing w:after="0" w:line="240" w:lineRule="auto"/>
        <w:rPr>
          <w:rFonts w:asciiTheme="majorHAnsi" w:hAnsiTheme="majorHAnsi" w:cstheme="majorHAnsi"/>
        </w:rPr>
      </w:pPr>
      <w:r w:rsidRPr="0086466F">
        <w:rPr>
          <w:rFonts w:asciiTheme="majorHAnsi" w:hAnsiTheme="majorHAnsi" w:cstheme="majorHAnsi"/>
        </w:rPr>
        <w:t>For each trait, write one behavior that shows it in action (example: “Organized – keeps detailed patient notes”)</w:t>
      </w:r>
    </w:p>
    <w:p w14:paraId="44995FC5" w14:textId="77777777" w:rsidR="0086466F" w:rsidRPr="0086466F" w:rsidRDefault="0086466F" w:rsidP="0086466F">
      <w:pPr>
        <w:pStyle w:val="ListParagraph"/>
        <w:spacing w:after="0" w:line="240" w:lineRule="auto"/>
        <w:rPr>
          <w:rFonts w:asciiTheme="majorHAnsi" w:hAnsiTheme="majorHAnsi" w:cstheme="majorHAnsi"/>
        </w:rPr>
      </w:pPr>
    </w:p>
    <w:p w14:paraId="2EF4BB49" w14:textId="77777777" w:rsidR="00546E73" w:rsidRPr="00B735D7" w:rsidRDefault="00546E73" w:rsidP="00B735D7">
      <w:pPr>
        <w:spacing w:after="0" w:line="240" w:lineRule="auto"/>
        <w:rPr>
          <w:rFonts w:asciiTheme="majorHAnsi" w:hAnsiTheme="majorHAnsi" w:cstheme="majorHAnsi"/>
        </w:rPr>
      </w:pPr>
      <w:r w:rsidRPr="00B735D7">
        <w:rPr>
          <w:rFonts w:asciiTheme="majorHAnsi" w:hAnsiTheme="majorHAnsi" w:cstheme="majorHAnsi"/>
        </w:rPr>
        <w:t>Step 3: Team Pick</w:t>
      </w:r>
    </w:p>
    <w:p w14:paraId="7DC19B9C" w14:textId="77777777" w:rsidR="00546E73" w:rsidRPr="0086466F" w:rsidRDefault="00546E73" w:rsidP="0086466F">
      <w:pPr>
        <w:pStyle w:val="ListParagraph"/>
        <w:numPr>
          <w:ilvl w:val="0"/>
          <w:numId w:val="54"/>
        </w:numPr>
        <w:spacing w:after="0" w:line="240" w:lineRule="auto"/>
        <w:rPr>
          <w:rFonts w:asciiTheme="majorHAnsi" w:hAnsiTheme="majorHAnsi" w:cstheme="majorHAnsi"/>
        </w:rPr>
      </w:pPr>
      <w:r w:rsidRPr="0086466F">
        <w:rPr>
          <w:rFonts w:asciiTheme="majorHAnsi" w:hAnsiTheme="majorHAnsi" w:cstheme="majorHAnsi"/>
        </w:rPr>
        <w:t>Share your list with your small group</w:t>
      </w:r>
    </w:p>
    <w:p w14:paraId="077BA371" w14:textId="77777777" w:rsidR="00546E73" w:rsidRDefault="00546E73" w:rsidP="0086466F">
      <w:pPr>
        <w:pStyle w:val="ListParagraph"/>
        <w:numPr>
          <w:ilvl w:val="0"/>
          <w:numId w:val="54"/>
        </w:numPr>
        <w:spacing w:after="0" w:line="240" w:lineRule="auto"/>
        <w:rPr>
          <w:rFonts w:asciiTheme="majorHAnsi" w:hAnsiTheme="majorHAnsi" w:cstheme="majorHAnsi"/>
        </w:rPr>
      </w:pPr>
      <w:r w:rsidRPr="0086466F">
        <w:rPr>
          <w:rFonts w:asciiTheme="majorHAnsi" w:hAnsiTheme="majorHAnsi" w:cstheme="majorHAnsi"/>
        </w:rPr>
        <w:t>As a group, choose your top 3 traits and write them on sticky notes to share with the class</w:t>
      </w:r>
    </w:p>
    <w:p w14:paraId="3CC4BA78" w14:textId="77777777" w:rsidR="0086466F" w:rsidRPr="0086466F" w:rsidRDefault="0086466F" w:rsidP="0086466F">
      <w:pPr>
        <w:pStyle w:val="ListParagraph"/>
        <w:spacing w:after="0" w:line="240" w:lineRule="auto"/>
        <w:rPr>
          <w:rFonts w:asciiTheme="majorHAnsi" w:hAnsiTheme="majorHAnsi" w:cstheme="majorHAnsi"/>
        </w:rPr>
      </w:pPr>
    </w:p>
    <w:p w14:paraId="2D39CB97" w14:textId="5ED4F95D" w:rsidR="00546E73" w:rsidRPr="00B735D7" w:rsidRDefault="00546E73" w:rsidP="00B735D7">
      <w:pPr>
        <w:spacing w:after="0" w:line="240" w:lineRule="auto"/>
        <w:rPr>
          <w:rFonts w:asciiTheme="majorHAnsi" w:hAnsiTheme="majorHAnsi" w:cstheme="majorHAnsi"/>
        </w:rPr>
      </w:pPr>
      <w:r w:rsidRPr="00B735D7">
        <w:rPr>
          <w:rFonts w:asciiTheme="majorHAnsi" w:hAnsiTheme="majorHAnsi" w:cstheme="majorHAnsi"/>
        </w:rPr>
        <w:t>Step 4: Class Brainstorm</w:t>
      </w:r>
      <w:r w:rsidR="0086466F">
        <w:rPr>
          <w:rFonts w:asciiTheme="majorHAnsi" w:hAnsiTheme="majorHAnsi" w:cstheme="majorHAnsi"/>
        </w:rPr>
        <w:t>/ Reflection</w:t>
      </w:r>
    </w:p>
    <w:p w14:paraId="1D4439C6" w14:textId="77777777" w:rsidR="00546E73" w:rsidRPr="0086466F" w:rsidRDefault="00546E73" w:rsidP="0086466F">
      <w:pPr>
        <w:pStyle w:val="ListParagraph"/>
        <w:numPr>
          <w:ilvl w:val="0"/>
          <w:numId w:val="55"/>
        </w:numPr>
        <w:spacing w:after="0" w:line="240" w:lineRule="auto"/>
        <w:rPr>
          <w:rFonts w:asciiTheme="majorHAnsi" w:hAnsiTheme="majorHAnsi" w:cstheme="majorHAnsi"/>
        </w:rPr>
      </w:pPr>
      <w:r w:rsidRPr="0086466F">
        <w:rPr>
          <w:rFonts w:asciiTheme="majorHAnsi" w:hAnsiTheme="majorHAnsi" w:cstheme="majorHAnsi"/>
        </w:rPr>
        <w:t>Each group shares their favorite qualities</w:t>
      </w:r>
    </w:p>
    <w:p w14:paraId="5D691335" w14:textId="77777777" w:rsidR="00546E73" w:rsidRPr="0086466F" w:rsidRDefault="00546E73" w:rsidP="0086466F">
      <w:pPr>
        <w:pStyle w:val="ListParagraph"/>
        <w:numPr>
          <w:ilvl w:val="0"/>
          <w:numId w:val="55"/>
        </w:numPr>
        <w:spacing w:after="0" w:line="240" w:lineRule="auto"/>
        <w:rPr>
          <w:rFonts w:asciiTheme="majorHAnsi" w:hAnsiTheme="majorHAnsi" w:cstheme="majorHAnsi"/>
        </w:rPr>
      </w:pPr>
      <w:r w:rsidRPr="0086466F">
        <w:rPr>
          <w:rFonts w:asciiTheme="majorHAnsi" w:hAnsiTheme="majorHAnsi" w:cstheme="majorHAnsi"/>
        </w:rPr>
        <w:t>As a class, discuss: What do these traits have in common? What do they tell us about being successful in healthcare?</w:t>
      </w:r>
    </w:p>
    <w:p w14:paraId="149AE38B" w14:textId="77777777" w:rsidR="00546E73" w:rsidRPr="00B735D7" w:rsidRDefault="00546E73" w:rsidP="00B735D7">
      <w:pPr>
        <w:spacing w:after="0" w:line="240" w:lineRule="auto"/>
        <w:rPr>
          <w:rFonts w:asciiTheme="majorHAnsi" w:hAnsiTheme="majorHAnsi" w:cstheme="majorHAnsi"/>
          <w:b/>
          <w:bCs/>
        </w:rPr>
      </w:pPr>
    </w:p>
    <w:p w14:paraId="3AE7AD4E" w14:textId="4F09A795" w:rsidR="003B5E25" w:rsidRPr="0086466F" w:rsidRDefault="003B5E25" w:rsidP="00B735D7">
      <w:pPr>
        <w:spacing w:after="0" w:line="240" w:lineRule="auto"/>
        <w:rPr>
          <w:rFonts w:asciiTheme="majorHAnsi" w:hAnsiTheme="majorHAnsi" w:cstheme="majorHAnsi"/>
          <w:b/>
          <w:bCs/>
        </w:rPr>
      </w:pPr>
      <w:r w:rsidRPr="0086466F">
        <w:rPr>
          <w:rFonts w:asciiTheme="majorHAnsi" w:hAnsiTheme="majorHAnsi" w:cstheme="majorHAnsi"/>
          <w:b/>
          <w:bCs/>
        </w:rPr>
        <w:t>Optional Extensions</w:t>
      </w:r>
    </w:p>
    <w:p w14:paraId="73369CBE" w14:textId="59F98BE7" w:rsidR="003B5E25" w:rsidRPr="00B735D7" w:rsidRDefault="003B5E25" w:rsidP="00B735D7">
      <w:pPr>
        <w:spacing w:after="0" w:line="240" w:lineRule="auto"/>
        <w:rPr>
          <w:rFonts w:asciiTheme="majorHAnsi" w:hAnsiTheme="majorHAnsi" w:cstheme="majorHAnsi"/>
        </w:rPr>
      </w:pPr>
      <w:r w:rsidRPr="00B735D7">
        <w:rPr>
          <w:rFonts w:asciiTheme="majorHAnsi" w:hAnsiTheme="majorHAnsi" w:cstheme="majorHAnsi"/>
        </w:rPr>
        <w:t>1. Set Class Norms Together</w:t>
      </w:r>
    </w:p>
    <w:p w14:paraId="11282694" w14:textId="77777777" w:rsidR="003B5E25" w:rsidRPr="00B735D7" w:rsidRDefault="003B5E25" w:rsidP="00B735D7">
      <w:pPr>
        <w:spacing w:after="0" w:line="240" w:lineRule="auto"/>
        <w:rPr>
          <w:rFonts w:asciiTheme="majorHAnsi" w:hAnsiTheme="majorHAnsi" w:cstheme="majorHAnsi"/>
        </w:rPr>
      </w:pPr>
      <w:r w:rsidRPr="00B735D7">
        <w:rPr>
          <w:rFonts w:asciiTheme="majorHAnsi" w:hAnsiTheme="majorHAnsi" w:cstheme="majorHAnsi"/>
        </w:rPr>
        <w:t>Use the traits your group shared with the class to answer the question:</w:t>
      </w:r>
    </w:p>
    <w:p w14:paraId="1B11EB51" w14:textId="31CD8EEB" w:rsidR="003B5E25" w:rsidRPr="00B735D7" w:rsidRDefault="003B5E25" w:rsidP="00B735D7">
      <w:pPr>
        <w:spacing w:after="0" w:line="240" w:lineRule="auto"/>
        <w:rPr>
          <w:rFonts w:asciiTheme="majorHAnsi" w:hAnsiTheme="majorHAnsi" w:cstheme="majorHAnsi"/>
        </w:rPr>
      </w:pPr>
      <w:r w:rsidRPr="00B735D7">
        <w:rPr>
          <w:rFonts w:asciiTheme="majorHAnsi" w:hAnsiTheme="majorHAnsi" w:cstheme="majorHAnsi"/>
        </w:rPr>
        <w:t>“How do we act like future healthcare professionals in this classroom?”</w:t>
      </w:r>
    </w:p>
    <w:p w14:paraId="77F07DE4" w14:textId="463D3321" w:rsidR="003B5E25" w:rsidRPr="00B735D7" w:rsidRDefault="003B5E25" w:rsidP="00B735D7">
      <w:pPr>
        <w:spacing w:after="0" w:line="240" w:lineRule="auto"/>
        <w:rPr>
          <w:rFonts w:asciiTheme="majorHAnsi" w:hAnsiTheme="majorHAnsi" w:cstheme="majorHAnsi"/>
        </w:rPr>
      </w:pPr>
      <w:r w:rsidRPr="00B735D7">
        <w:rPr>
          <w:rFonts w:asciiTheme="majorHAnsi" w:hAnsiTheme="majorHAnsi" w:cstheme="majorHAnsi"/>
        </w:rPr>
        <w:t>As a class, work together to create a short list of classroom norms—positive behaviors and expectations that reflect the qualities of successful healthcare workers (e.g., “We listen to each other with respect,” “We show up prepared,” “We take responsibility for our work”).</w:t>
      </w:r>
    </w:p>
    <w:p w14:paraId="601A8F62" w14:textId="77777777" w:rsidR="003B5E25" w:rsidRPr="00B735D7" w:rsidRDefault="003B5E25" w:rsidP="00B735D7">
      <w:pPr>
        <w:spacing w:after="0" w:line="240" w:lineRule="auto"/>
        <w:rPr>
          <w:rFonts w:asciiTheme="majorHAnsi" w:hAnsiTheme="majorHAnsi" w:cstheme="majorHAnsi"/>
        </w:rPr>
      </w:pPr>
      <w:r w:rsidRPr="00B735D7">
        <w:rPr>
          <w:rFonts w:asciiTheme="majorHAnsi" w:hAnsiTheme="majorHAnsi" w:cstheme="majorHAnsi"/>
        </w:rPr>
        <w:t>Display these norms in the classroom or online space as a reminder of your shared commitment</w:t>
      </w:r>
    </w:p>
    <w:p w14:paraId="75FB90AB" w14:textId="77777777" w:rsidR="003B5E25" w:rsidRPr="00B735D7" w:rsidRDefault="003B5E25" w:rsidP="00B735D7">
      <w:pPr>
        <w:spacing w:after="0" w:line="240" w:lineRule="auto"/>
        <w:rPr>
          <w:rFonts w:asciiTheme="majorHAnsi" w:hAnsiTheme="majorHAnsi" w:cstheme="majorHAnsi"/>
        </w:rPr>
      </w:pPr>
    </w:p>
    <w:p w14:paraId="7EBB5D12" w14:textId="56FD6B87" w:rsidR="003B5E25" w:rsidRPr="00B735D7" w:rsidRDefault="003B5E25" w:rsidP="00B735D7">
      <w:pPr>
        <w:spacing w:after="0" w:line="240" w:lineRule="auto"/>
        <w:rPr>
          <w:rFonts w:asciiTheme="majorHAnsi" w:hAnsiTheme="majorHAnsi" w:cstheme="majorHAnsi"/>
        </w:rPr>
      </w:pPr>
      <w:r w:rsidRPr="00B735D7">
        <w:rPr>
          <w:rFonts w:asciiTheme="majorHAnsi" w:hAnsiTheme="majorHAnsi" w:cstheme="majorHAnsi"/>
        </w:rPr>
        <w:t>2. Reflect on Your Growth</w:t>
      </w:r>
    </w:p>
    <w:p w14:paraId="7DF983BA" w14:textId="7C4B3E92" w:rsidR="003B5E25" w:rsidRPr="00B735D7" w:rsidRDefault="003B5E25" w:rsidP="00B735D7">
      <w:pPr>
        <w:spacing w:after="0" w:line="240" w:lineRule="auto"/>
        <w:rPr>
          <w:rFonts w:asciiTheme="majorHAnsi" w:hAnsiTheme="majorHAnsi" w:cstheme="majorHAnsi"/>
        </w:rPr>
      </w:pPr>
      <w:r w:rsidRPr="00B735D7">
        <w:rPr>
          <w:rFonts w:asciiTheme="majorHAnsi" w:hAnsiTheme="majorHAnsi" w:cstheme="majorHAnsi"/>
        </w:rPr>
        <w:t>In a short paragraph or journal entry, write about where you are on your journey to becoming a healthcare professional:</w:t>
      </w:r>
    </w:p>
    <w:p w14:paraId="65A55CB6" w14:textId="4C241199" w:rsidR="003B5E25" w:rsidRPr="0086466F" w:rsidRDefault="003B5E25" w:rsidP="0086466F">
      <w:pPr>
        <w:pStyle w:val="ListParagraph"/>
        <w:numPr>
          <w:ilvl w:val="0"/>
          <w:numId w:val="56"/>
        </w:numPr>
        <w:spacing w:after="0" w:line="240" w:lineRule="auto"/>
        <w:rPr>
          <w:rFonts w:asciiTheme="majorHAnsi" w:hAnsiTheme="majorHAnsi" w:cstheme="majorHAnsi"/>
        </w:rPr>
      </w:pPr>
      <w:r w:rsidRPr="0086466F">
        <w:rPr>
          <w:rFonts w:asciiTheme="majorHAnsi" w:hAnsiTheme="majorHAnsi" w:cstheme="majorHAnsi"/>
        </w:rPr>
        <w:t>What qualities from today’s activity do you already show in your daily life or schoolwork?</w:t>
      </w:r>
    </w:p>
    <w:p w14:paraId="754B25BC" w14:textId="54FD0FEF" w:rsidR="003B5E25" w:rsidRPr="0086466F" w:rsidRDefault="003B5E25" w:rsidP="0086466F">
      <w:pPr>
        <w:pStyle w:val="ListParagraph"/>
        <w:numPr>
          <w:ilvl w:val="0"/>
          <w:numId w:val="56"/>
        </w:numPr>
        <w:spacing w:after="0" w:line="240" w:lineRule="auto"/>
        <w:rPr>
          <w:rFonts w:asciiTheme="majorHAnsi" w:hAnsiTheme="majorHAnsi" w:cstheme="majorHAnsi"/>
        </w:rPr>
      </w:pPr>
      <w:r w:rsidRPr="0086466F">
        <w:rPr>
          <w:rFonts w:asciiTheme="majorHAnsi" w:hAnsiTheme="majorHAnsi" w:cstheme="majorHAnsi"/>
        </w:rPr>
        <w:t>What traits would you like to work on this year?</w:t>
      </w:r>
    </w:p>
    <w:p w14:paraId="4ED15EE7" w14:textId="77777777" w:rsidR="0086466F" w:rsidRDefault="003B5E25" w:rsidP="0086466F">
      <w:pPr>
        <w:pStyle w:val="ListParagraph"/>
        <w:numPr>
          <w:ilvl w:val="0"/>
          <w:numId w:val="56"/>
        </w:numPr>
        <w:spacing w:after="0" w:line="240" w:lineRule="auto"/>
        <w:rPr>
          <w:rFonts w:asciiTheme="majorHAnsi" w:hAnsiTheme="majorHAnsi" w:cstheme="majorHAnsi"/>
        </w:rPr>
      </w:pPr>
      <w:r w:rsidRPr="0086466F">
        <w:rPr>
          <w:rFonts w:asciiTheme="majorHAnsi" w:hAnsiTheme="majorHAnsi" w:cstheme="majorHAnsi"/>
        </w:rPr>
        <w:t>How can this class help you grow in those areas?</w:t>
      </w:r>
    </w:p>
    <w:p w14:paraId="21A71E7F" w14:textId="77777777" w:rsidR="0086466F" w:rsidRDefault="0086466F" w:rsidP="0086466F">
      <w:pPr>
        <w:spacing w:after="0" w:line="240" w:lineRule="auto"/>
        <w:rPr>
          <w:rFonts w:asciiTheme="majorHAnsi" w:hAnsiTheme="majorHAnsi" w:cstheme="majorHAnsi"/>
        </w:rPr>
      </w:pPr>
    </w:p>
    <w:p w14:paraId="42EC0AC8" w14:textId="58B13766" w:rsidR="00546E73" w:rsidRPr="0086466F" w:rsidRDefault="00546E73" w:rsidP="0086466F">
      <w:pPr>
        <w:spacing w:after="0" w:line="240" w:lineRule="auto"/>
        <w:rPr>
          <w:rFonts w:asciiTheme="majorHAnsi" w:hAnsiTheme="majorHAnsi" w:cstheme="majorHAnsi"/>
        </w:rPr>
      </w:pPr>
      <w:r w:rsidRPr="0086466F">
        <w:rPr>
          <w:rFonts w:asciiTheme="majorHAnsi" w:hAnsiTheme="majorHAnsi" w:cstheme="majorHAnsi"/>
        </w:rPr>
        <w:t>Evaluation Criteria</w:t>
      </w:r>
    </w:p>
    <w:p w14:paraId="746683ED" w14:textId="77777777" w:rsidR="00546E73" w:rsidRPr="0086466F" w:rsidRDefault="00546E73" w:rsidP="0086466F">
      <w:pPr>
        <w:pStyle w:val="ListParagraph"/>
        <w:numPr>
          <w:ilvl w:val="0"/>
          <w:numId w:val="57"/>
        </w:numPr>
        <w:spacing w:after="0" w:line="240" w:lineRule="auto"/>
        <w:rPr>
          <w:rFonts w:asciiTheme="majorHAnsi" w:hAnsiTheme="majorHAnsi" w:cstheme="majorHAnsi"/>
        </w:rPr>
      </w:pPr>
      <w:r w:rsidRPr="0086466F">
        <w:rPr>
          <w:rFonts w:asciiTheme="majorHAnsi" w:hAnsiTheme="majorHAnsi" w:cstheme="majorHAnsi"/>
        </w:rPr>
        <w:t>Thoughtful list of traits and matching behaviors</w:t>
      </w:r>
    </w:p>
    <w:p w14:paraId="1BE0232C" w14:textId="77777777" w:rsidR="00546E73" w:rsidRPr="0086466F" w:rsidRDefault="00546E73" w:rsidP="0086466F">
      <w:pPr>
        <w:pStyle w:val="ListParagraph"/>
        <w:numPr>
          <w:ilvl w:val="0"/>
          <w:numId w:val="57"/>
        </w:numPr>
        <w:spacing w:after="0" w:line="240" w:lineRule="auto"/>
        <w:rPr>
          <w:rFonts w:asciiTheme="majorHAnsi" w:hAnsiTheme="majorHAnsi" w:cstheme="majorHAnsi"/>
        </w:rPr>
      </w:pPr>
      <w:r w:rsidRPr="0086466F">
        <w:rPr>
          <w:rFonts w:asciiTheme="majorHAnsi" w:hAnsiTheme="majorHAnsi" w:cstheme="majorHAnsi"/>
        </w:rPr>
        <w:t>Full participation in group and class discussion</w:t>
      </w:r>
    </w:p>
    <w:p w14:paraId="00B1FD12" w14:textId="77777777" w:rsidR="00546E73" w:rsidRDefault="00546E73" w:rsidP="0086466F">
      <w:pPr>
        <w:pStyle w:val="ListParagraph"/>
        <w:numPr>
          <w:ilvl w:val="0"/>
          <w:numId w:val="57"/>
        </w:numPr>
        <w:spacing w:after="0" w:line="240" w:lineRule="auto"/>
        <w:rPr>
          <w:rFonts w:asciiTheme="majorHAnsi" w:hAnsiTheme="majorHAnsi" w:cstheme="majorHAnsi"/>
        </w:rPr>
      </w:pPr>
      <w:r w:rsidRPr="0086466F">
        <w:rPr>
          <w:rFonts w:asciiTheme="majorHAnsi" w:hAnsiTheme="majorHAnsi" w:cstheme="majorHAnsi"/>
        </w:rPr>
        <w:t>Creative expression of your future self and strengths</w:t>
      </w:r>
    </w:p>
    <w:p w14:paraId="6D05D92F" w14:textId="77777777" w:rsidR="00AB1026" w:rsidRPr="0086466F" w:rsidRDefault="00AB1026" w:rsidP="00AB1026">
      <w:pPr>
        <w:pStyle w:val="ListParagraph"/>
        <w:spacing w:after="0" w:line="240" w:lineRule="auto"/>
        <w:rPr>
          <w:rFonts w:asciiTheme="majorHAnsi" w:hAnsiTheme="majorHAnsi" w:cstheme="majorHAnsi"/>
        </w:rPr>
      </w:pPr>
    </w:p>
    <w:p w14:paraId="109BC9A0" w14:textId="77777777" w:rsidR="00AB1026" w:rsidRDefault="00AB1026" w:rsidP="00AB1026">
      <w:pPr>
        <w:pStyle w:val="Heading2"/>
      </w:pPr>
      <w:bookmarkStart w:id="4" w:name="_Healthcare_Career_Exploration"/>
      <w:bookmarkEnd w:id="4"/>
      <w:r w:rsidRPr="00AB1026">
        <w:t>Healthcare Career Exploration</w:t>
      </w:r>
    </w:p>
    <w:p w14:paraId="01496361" w14:textId="56C05FC8" w:rsidR="000415E4" w:rsidRPr="000415E4" w:rsidRDefault="000415E4" w:rsidP="000415E4">
      <w:pPr>
        <w:spacing w:after="0" w:line="240" w:lineRule="auto"/>
        <w:rPr>
          <w:rFonts w:ascii="Calibri" w:hAnsi="Calibri" w:cs="Calibri"/>
        </w:rPr>
      </w:pPr>
      <w:r>
        <w:rPr>
          <w:rFonts w:ascii="Calibri" w:hAnsi="Calibri" w:cs="Calibri"/>
        </w:rPr>
        <w:t>30-60 minutes, in person, online, individual or in small groups</w:t>
      </w:r>
    </w:p>
    <w:p w14:paraId="77763D3A" w14:textId="0052BF83" w:rsidR="00AB1026" w:rsidRPr="000415E4" w:rsidRDefault="00AB1026" w:rsidP="00AB1026">
      <w:pPr>
        <w:spacing w:after="0" w:line="240" w:lineRule="auto"/>
        <w:rPr>
          <w:rFonts w:ascii="Calibri" w:hAnsi="Calibri" w:cs="Calibri"/>
        </w:rPr>
      </w:pPr>
      <w:r w:rsidRPr="000415E4">
        <w:rPr>
          <w:rFonts w:ascii="Calibri" w:hAnsi="Calibri" w:cs="Calibri"/>
        </w:rPr>
        <w:t>Competency 1</w:t>
      </w:r>
    </w:p>
    <w:p w14:paraId="0DD6F1BD" w14:textId="77777777" w:rsidR="000415E4" w:rsidRDefault="000415E4" w:rsidP="00AB1026">
      <w:pPr>
        <w:spacing w:after="0" w:line="240" w:lineRule="auto"/>
        <w:rPr>
          <w:rFonts w:ascii="Calibri" w:hAnsi="Calibri" w:cs="Calibri"/>
        </w:rPr>
      </w:pPr>
    </w:p>
    <w:p w14:paraId="4557EBB9" w14:textId="77777777" w:rsidR="000415E4" w:rsidRPr="00AD6892" w:rsidRDefault="000415E4" w:rsidP="00AB1026">
      <w:pPr>
        <w:spacing w:after="0" w:line="240" w:lineRule="auto"/>
        <w:rPr>
          <w:rFonts w:ascii="Calibri" w:hAnsi="Calibri" w:cs="Calibri"/>
          <w:b/>
          <w:bCs/>
        </w:rPr>
      </w:pPr>
      <w:r>
        <w:rPr>
          <w:rFonts w:ascii="Calibri" w:hAnsi="Calibri" w:cs="Calibri"/>
        </w:rPr>
        <w:t>Materials:</w:t>
      </w:r>
    </w:p>
    <w:p w14:paraId="4DA4C333" w14:textId="0FB16169" w:rsidR="000415E4" w:rsidRDefault="000415E4" w:rsidP="000415E4">
      <w:pPr>
        <w:pStyle w:val="ListParagraph"/>
        <w:numPr>
          <w:ilvl w:val="0"/>
          <w:numId w:val="42"/>
        </w:numPr>
        <w:spacing w:after="0" w:line="240" w:lineRule="auto"/>
        <w:rPr>
          <w:rFonts w:ascii="Calibri" w:hAnsi="Calibri" w:cs="Calibri"/>
        </w:rPr>
      </w:pPr>
      <w:r>
        <w:rPr>
          <w:rFonts w:ascii="Calibri" w:hAnsi="Calibri" w:cs="Calibri"/>
        </w:rPr>
        <w:t>A computer or internet</w:t>
      </w:r>
    </w:p>
    <w:p w14:paraId="3F701D04" w14:textId="20672301" w:rsidR="00AB1026" w:rsidRPr="000415E4" w:rsidRDefault="00AB1026" w:rsidP="000415E4">
      <w:pPr>
        <w:pStyle w:val="ListParagraph"/>
        <w:numPr>
          <w:ilvl w:val="0"/>
          <w:numId w:val="42"/>
        </w:numPr>
        <w:spacing w:after="0" w:line="240" w:lineRule="auto"/>
        <w:rPr>
          <w:rFonts w:ascii="Calibri" w:hAnsi="Calibri" w:cs="Calibri"/>
        </w:rPr>
      </w:pPr>
      <w:r w:rsidRPr="000415E4">
        <w:rPr>
          <w:rFonts w:ascii="Calibri" w:hAnsi="Calibri" w:cs="Calibri"/>
        </w:rPr>
        <w:t xml:space="preserve">Video: </w:t>
      </w:r>
      <w:hyperlink r:id="rId12" w:history="1">
        <w:r w:rsidRPr="00BD2AE9">
          <w:rPr>
            <w:rStyle w:val="Hyperlink"/>
            <w:rFonts w:ascii="Calibri" w:hAnsi="Calibri" w:cs="Calibri"/>
          </w:rPr>
          <w:t>Success in the New Economy (9 min)</w:t>
        </w:r>
      </w:hyperlink>
      <w:r w:rsidR="000415E4" w:rsidRPr="000415E4">
        <w:rPr>
          <w:rFonts w:ascii="Calibri" w:hAnsi="Calibri" w:cs="Calibri"/>
        </w:rPr>
        <w:t xml:space="preserve"> </w:t>
      </w:r>
      <w:r w:rsidRPr="000415E4">
        <w:rPr>
          <w:rFonts w:ascii="Calibri" w:hAnsi="Calibri" w:cs="Calibri"/>
        </w:rPr>
        <w:t>Watch on YouTube</w:t>
      </w:r>
    </w:p>
    <w:p w14:paraId="4B15F9F8" w14:textId="77777777" w:rsidR="00AB1026" w:rsidRPr="000415E4" w:rsidRDefault="00AB1026" w:rsidP="000415E4">
      <w:pPr>
        <w:pStyle w:val="ListParagraph"/>
        <w:numPr>
          <w:ilvl w:val="0"/>
          <w:numId w:val="42"/>
        </w:numPr>
        <w:spacing w:after="0" w:line="240" w:lineRule="auto"/>
        <w:rPr>
          <w:rFonts w:ascii="Calibri" w:hAnsi="Calibri" w:cs="Calibri"/>
        </w:rPr>
      </w:pPr>
      <w:r w:rsidRPr="000415E4">
        <w:rPr>
          <w:rFonts w:ascii="Calibri" w:hAnsi="Calibri" w:cs="Calibri"/>
        </w:rPr>
        <w:t>Career Exploration Websites:</w:t>
      </w:r>
    </w:p>
    <w:p w14:paraId="25237EEE" w14:textId="11DB2F33" w:rsidR="00AB1026" w:rsidRPr="000415E4" w:rsidRDefault="00AB1026" w:rsidP="000415E4">
      <w:pPr>
        <w:pStyle w:val="ListParagraph"/>
        <w:numPr>
          <w:ilvl w:val="1"/>
          <w:numId w:val="42"/>
        </w:numPr>
        <w:spacing w:after="0" w:line="240" w:lineRule="auto"/>
        <w:rPr>
          <w:rFonts w:ascii="Calibri" w:hAnsi="Calibri" w:cs="Calibri"/>
        </w:rPr>
      </w:pPr>
      <w:hyperlink r:id="rId13" w:history="1">
        <w:r w:rsidRPr="000447DB">
          <w:rPr>
            <w:rStyle w:val="Hyperlink"/>
            <w:rFonts w:ascii="Calibri" w:hAnsi="Calibri" w:cs="Calibri"/>
          </w:rPr>
          <w:t>Bureau of Labor Statistics – Healthcare Careers</w:t>
        </w:r>
      </w:hyperlink>
    </w:p>
    <w:p w14:paraId="5DC93026" w14:textId="1B5C59E3" w:rsidR="00AB1026" w:rsidRPr="000415E4" w:rsidRDefault="00AB1026" w:rsidP="000415E4">
      <w:pPr>
        <w:pStyle w:val="ListParagraph"/>
        <w:numPr>
          <w:ilvl w:val="1"/>
          <w:numId w:val="42"/>
        </w:numPr>
        <w:spacing w:after="0" w:line="240" w:lineRule="auto"/>
        <w:rPr>
          <w:rFonts w:ascii="Calibri" w:hAnsi="Calibri" w:cs="Calibri"/>
        </w:rPr>
      </w:pPr>
      <w:hyperlink r:id="rId14" w:history="1">
        <w:r w:rsidRPr="00B01516">
          <w:rPr>
            <w:rStyle w:val="Hyperlink"/>
            <w:rFonts w:ascii="Calibri" w:hAnsi="Calibri" w:cs="Calibri"/>
          </w:rPr>
          <w:t>Minnesota DEED – Occupational Employment Data</w:t>
        </w:r>
      </w:hyperlink>
    </w:p>
    <w:p w14:paraId="0A490AC8" w14:textId="6EA2A856" w:rsidR="00AB1026" w:rsidRPr="000415E4" w:rsidRDefault="00AB1026" w:rsidP="000415E4">
      <w:pPr>
        <w:pStyle w:val="ListParagraph"/>
        <w:numPr>
          <w:ilvl w:val="1"/>
          <w:numId w:val="42"/>
        </w:numPr>
        <w:spacing w:after="0" w:line="240" w:lineRule="auto"/>
        <w:rPr>
          <w:rFonts w:ascii="Calibri" w:hAnsi="Calibri" w:cs="Calibri"/>
        </w:rPr>
      </w:pPr>
      <w:hyperlink r:id="rId15" w:history="1">
        <w:r w:rsidRPr="00D24D86">
          <w:rPr>
            <w:rStyle w:val="Hyperlink"/>
            <w:rFonts w:ascii="Calibri" w:hAnsi="Calibri" w:cs="Calibri"/>
          </w:rPr>
          <w:t>Indeed – Career Guide</w:t>
        </w:r>
      </w:hyperlink>
    </w:p>
    <w:p w14:paraId="2F2F607E" w14:textId="3710C520" w:rsidR="00AB1026" w:rsidRPr="000415E4" w:rsidRDefault="00AB1026" w:rsidP="000415E4">
      <w:pPr>
        <w:pStyle w:val="ListParagraph"/>
        <w:numPr>
          <w:ilvl w:val="1"/>
          <w:numId w:val="42"/>
        </w:numPr>
        <w:spacing w:after="0" w:line="240" w:lineRule="auto"/>
        <w:rPr>
          <w:rFonts w:ascii="Calibri" w:hAnsi="Calibri" w:cs="Calibri"/>
        </w:rPr>
      </w:pPr>
      <w:hyperlink r:id="rId16" w:history="1">
        <w:proofErr w:type="spellStart"/>
        <w:r w:rsidRPr="007E4A67">
          <w:rPr>
            <w:rStyle w:val="Hyperlink"/>
            <w:rFonts w:ascii="Calibri" w:hAnsi="Calibri" w:cs="Calibri"/>
          </w:rPr>
          <w:t>CareerOneStop</w:t>
        </w:r>
        <w:proofErr w:type="spellEnd"/>
        <w:r w:rsidRPr="007E4A67">
          <w:rPr>
            <w:rStyle w:val="Hyperlink"/>
            <w:rFonts w:ascii="Calibri" w:hAnsi="Calibri" w:cs="Calibri"/>
          </w:rPr>
          <w:t xml:space="preserve"> – Explore Careers</w:t>
        </w:r>
      </w:hyperlink>
    </w:p>
    <w:p w14:paraId="30E8898F" w14:textId="77777777" w:rsidR="00AD6892" w:rsidRDefault="00AD6892" w:rsidP="00AB1026">
      <w:pPr>
        <w:spacing w:after="0" w:line="240" w:lineRule="auto"/>
        <w:rPr>
          <w:rFonts w:ascii="Calibri" w:hAnsi="Calibri" w:cs="Calibri"/>
        </w:rPr>
      </w:pPr>
    </w:p>
    <w:p w14:paraId="2B4FF066" w14:textId="77777777" w:rsidR="00AD6892" w:rsidRPr="00362AD4" w:rsidRDefault="00AD6892" w:rsidP="00AB1026">
      <w:pPr>
        <w:spacing w:after="0" w:line="240" w:lineRule="auto"/>
        <w:rPr>
          <w:rFonts w:ascii="Calibri" w:hAnsi="Calibri" w:cs="Calibri"/>
          <w:b/>
          <w:bCs/>
        </w:rPr>
      </w:pPr>
      <w:r w:rsidRPr="00362AD4">
        <w:rPr>
          <w:rFonts w:ascii="Calibri" w:hAnsi="Calibri" w:cs="Calibri"/>
          <w:b/>
          <w:bCs/>
        </w:rPr>
        <w:t>Set Up:</w:t>
      </w:r>
    </w:p>
    <w:p w14:paraId="5D3313F1" w14:textId="0C10CA33" w:rsidR="00AB1026" w:rsidRPr="00362AD4" w:rsidRDefault="00AD6892" w:rsidP="00362AD4">
      <w:pPr>
        <w:pStyle w:val="ListParagraph"/>
        <w:numPr>
          <w:ilvl w:val="0"/>
          <w:numId w:val="62"/>
        </w:numPr>
        <w:spacing w:after="0" w:line="240" w:lineRule="auto"/>
        <w:rPr>
          <w:rFonts w:ascii="Calibri" w:hAnsi="Calibri" w:cs="Calibri"/>
        </w:rPr>
      </w:pPr>
      <w:r w:rsidRPr="00362AD4">
        <w:rPr>
          <w:rFonts w:ascii="Calibri" w:hAnsi="Calibri" w:cs="Calibri"/>
        </w:rPr>
        <w:t>Provide some context/overview of healthcare careers (see module PowerPoints)</w:t>
      </w:r>
    </w:p>
    <w:p w14:paraId="50824A8F" w14:textId="77777777" w:rsidR="00AB1026" w:rsidRPr="00362AD4" w:rsidRDefault="00AB1026" w:rsidP="00362AD4">
      <w:pPr>
        <w:pStyle w:val="ListParagraph"/>
        <w:numPr>
          <w:ilvl w:val="0"/>
          <w:numId w:val="62"/>
        </w:numPr>
        <w:spacing w:after="0" w:line="240" w:lineRule="auto"/>
        <w:rPr>
          <w:rFonts w:ascii="Calibri" w:hAnsi="Calibri" w:cs="Calibri"/>
        </w:rPr>
      </w:pPr>
      <w:r w:rsidRPr="00362AD4">
        <w:rPr>
          <w:rFonts w:ascii="Calibri" w:hAnsi="Calibri" w:cs="Calibri"/>
        </w:rPr>
        <w:t>Show the video: Success in the New Economy (9 minutes).</w:t>
      </w:r>
    </w:p>
    <w:p w14:paraId="31732F69" w14:textId="77777777" w:rsidR="00AB1026" w:rsidRPr="00362AD4" w:rsidRDefault="00AB1026" w:rsidP="00362AD4">
      <w:pPr>
        <w:pStyle w:val="ListParagraph"/>
        <w:numPr>
          <w:ilvl w:val="0"/>
          <w:numId w:val="62"/>
        </w:numPr>
        <w:spacing w:after="0" w:line="240" w:lineRule="auto"/>
        <w:rPr>
          <w:rFonts w:ascii="Calibri" w:hAnsi="Calibri" w:cs="Calibri"/>
        </w:rPr>
      </w:pPr>
      <w:r w:rsidRPr="00362AD4">
        <w:rPr>
          <w:rFonts w:ascii="Calibri" w:hAnsi="Calibri" w:cs="Calibri"/>
        </w:rPr>
        <w:t>Assign students to research healthcare careers of interest—either individually or in small groups. Students should gather the following information:</w:t>
      </w:r>
    </w:p>
    <w:p w14:paraId="2AEE925B" w14:textId="77777777" w:rsidR="00AB1026" w:rsidRPr="00362AD4" w:rsidRDefault="00AB1026" w:rsidP="00362AD4">
      <w:pPr>
        <w:pStyle w:val="ListParagraph"/>
        <w:numPr>
          <w:ilvl w:val="1"/>
          <w:numId w:val="62"/>
        </w:numPr>
        <w:spacing w:after="0" w:line="240" w:lineRule="auto"/>
        <w:rPr>
          <w:rFonts w:ascii="Calibri" w:hAnsi="Calibri" w:cs="Calibri"/>
        </w:rPr>
      </w:pPr>
      <w:r w:rsidRPr="00362AD4">
        <w:rPr>
          <w:rFonts w:ascii="Calibri" w:hAnsi="Calibri" w:cs="Calibri"/>
        </w:rPr>
        <w:t>Job title</w:t>
      </w:r>
    </w:p>
    <w:p w14:paraId="1D718447" w14:textId="77777777" w:rsidR="00AB1026" w:rsidRPr="00362AD4" w:rsidRDefault="00AB1026" w:rsidP="00362AD4">
      <w:pPr>
        <w:pStyle w:val="ListParagraph"/>
        <w:numPr>
          <w:ilvl w:val="1"/>
          <w:numId w:val="62"/>
        </w:numPr>
        <w:spacing w:after="0" w:line="240" w:lineRule="auto"/>
        <w:rPr>
          <w:rFonts w:ascii="Calibri" w:hAnsi="Calibri" w:cs="Calibri"/>
        </w:rPr>
      </w:pPr>
      <w:r w:rsidRPr="00362AD4">
        <w:rPr>
          <w:rFonts w:ascii="Calibri" w:hAnsi="Calibri" w:cs="Calibri"/>
        </w:rPr>
        <w:t>Education or training required</w:t>
      </w:r>
    </w:p>
    <w:p w14:paraId="26EC5BC1" w14:textId="77777777" w:rsidR="00AB1026" w:rsidRPr="00362AD4" w:rsidRDefault="00AB1026" w:rsidP="00362AD4">
      <w:pPr>
        <w:pStyle w:val="ListParagraph"/>
        <w:numPr>
          <w:ilvl w:val="1"/>
          <w:numId w:val="62"/>
        </w:numPr>
        <w:spacing w:after="0" w:line="240" w:lineRule="auto"/>
        <w:rPr>
          <w:rFonts w:ascii="Calibri" w:hAnsi="Calibri" w:cs="Calibri"/>
        </w:rPr>
      </w:pPr>
      <w:r w:rsidRPr="00362AD4">
        <w:rPr>
          <w:rFonts w:ascii="Calibri" w:hAnsi="Calibri" w:cs="Calibri"/>
        </w:rPr>
        <w:t>Typical wages</w:t>
      </w:r>
    </w:p>
    <w:p w14:paraId="5488CB49" w14:textId="77777777" w:rsidR="00AB1026" w:rsidRPr="00362AD4" w:rsidRDefault="00AB1026" w:rsidP="00362AD4">
      <w:pPr>
        <w:pStyle w:val="ListParagraph"/>
        <w:numPr>
          <w:ilvl w:val="1"/>
          <w:numId w:val="62"/>
        </w:numPr>
        <w:spacing w:after="0" w:line="240" w:lineRule="auto"/>
        <w:rPr>
          <w:rFonts w:ascii="Calibri" w:hAnsi="Calibri" w:cs="Calibri"/>
        </w:rPr>
      </w:pPr>
      <w:r w:rsidRPr="00362AD4">
        <w:rPr>
          <w:rFonts w:ascii="Calibri" w:hAnsi="Calibri" w:cs="Calibri"/>
        </w:rPr>
        <w:t>Key responsibilities</w:t>
      </w:r>
    </w:p>
    <w:p w14:paraId="1EEB96FF" w14:textId="77777777" w:rsidR="00AB1026" w:rsidRPr="00362AD4" w:rsidRDefault="00AB1026" w:rsidP="00362AD4">
      <w:pPr>
        <w:pStyle w:val="ListParagraph"/>
        <w:numPr>
          <w:ilvl w:val="1"/>
          <w:numId w:val="62"/>
        </w:numPr>
        <w:spacing w:after="0" w:line="240" w:lineRule="auto"/>
        <w:rPr>
          <w:rFonts w:ascii="Calibri" w:hAnsi="Calibri" w:cs="Calibri"/>
        </w:rPr>
      </w:pPr>
      <w:r w:rsidRPr="00362AD4">
        <w:rPr>
          <w:rFonts w:ascii="Calibri" w:hAnsi="Calibri" w:cs="Calibri"/>
        </w:rPr>
        <w:t>Common work settings</w:t>
      </w:r>
    </w:p>
    <w:p w14:paraId="4F0C888E" w14:textId="77777777" w:rsidR="00AB1026" w:rsidRDefault="00AB1026" w:rsidP="00362AD4">
      <w:pPr>
        <w:pStyle w:val="ListParagraph"/>
        <w:numPr>
          <w:ilvl w:val="0"/>
          <w:numId w:val="62"/>
        </w:numPr>
        <w:spacing w:after="0" w:line="240" w:lineRule="auto"/>
        <w:rPr>
          <w:rFonts w:ascii="Calibri" w:hAnsi="Calibri" w:cs="Calibri"/>
        </w:rPr>
      </w:pPr>
      <w:r w:rsidRPr="00362AD4">
        <w:rPr>
          <w:rFonts w:ascii="Calibri" w:hAnsi="Calibri" w:cs="Calibri"/>
        </w:rPr>
        <w:t>Have students share their findings with the class in a brief presentation or discussion.</w:t>
      </w:r>
    </w:p>
    <w:p w14:paraId="0124CFC9" w14:textId="2B81441E" w:rsidR="005C5157" w:rsidRDefault="005C5157" w:rsidP="005C5157">
      <w:pPr>
        <w:spacing w:after="0" w:line="240" w:lineRule="auto"/>
        <w:rPr>
          <w:rFonts w:ascii="Calibri" w:hAnsi="Calibri" w:cs="Calibri"/>
        </w:rPr>
      </w:pPr>
      <w:r>
        <w:rPr>
          <w:rFonts w:ascii="Calibri" w:hAnsi="Calibri" w:cs="Calibri"/>
        </w:rPr>
        <w:t xml:space="preserve"> </w:t>
      </w:r>
    </w:p>
    <w:p w14:paraId="55CE50A0" w14:textId="33DC8C94" w:rsidR="005C5157" w:rsidRPr="005C5157" w:rsidRDefault="005C5157" w:rsidP="005C5157">
      <w:pPr>
        <w:spacing w:after="0" w:line="240" w:lineRule="auto"/>
        <w:rPr>
          <w:rFonts w:ascii="Calibri" w:hAnsi="Calibri" w:cs="Calibri"/>
          <w:b/>
          <w:bCs/>
        </w:rPr>
      </w:pPr>
      <w:r w:rsidRPr="005C5157">
        <w:rPr>
          <w:rFonts w:ascii="Calibri" w:hAnsi="Calibri" w:cs="Calibri"/>
          <w:b/>
          <w:bCs/>
        </w:rPr>
        <w:t>Reflection:</w:t>
      </w:r>
    </w:p>
    <w:p w14:paraId="30D319B3" w14:textId="15F3F060" w:rsidR="005C5157" w:rsidRPr="005C5157" w:rsidRDefault="005C5157" w:rsidP="005C5157">
      <w:pPr>
        <w:pStyle w:val="ListParagraph"/>
        <w:numPr>
          <w:ilvl w:val="0"/>
          <w:numId w:val="63"/>
        </w:numPr>
        <w:spacing w:after="0" w:line="240" w:lineRule="auto"/>
        <w:rPr>
          <w:rFonts w:ascii="Calibri" w:hAnsi="Calibri" w:cs="Calibri"/>
        </w:rPr>
      </w:pPr>
      <w:r w:rsidRPr="005C5157">
        <w:rPr>
          <w:rFonts w:ascii="Calibri" w:hAnsi="Calibri" w:cs="Calibri"/>
        </w:rPr>
        <w:t>Why did you choose this career to research?</w:t>
      </w:r>
    </w:p>
    <w:p w14:paraId="32B7CECC" w14:textId="114919CE" w:rsidR="005C5157" w:rsidRPr="005C5157" w:rsidRDefault="005C5157" w:rsidP="005C5157">
      <w:pPr>
        <w:pStyle w:val="ListParagraph"/>
        <w:numPr>
          <w:ilvl w:val="0"/>
          <w:numId w:val="63"/>
        </w:numPr>
        <w:spacing w:after="0" w:line="240" w:lineRule="auto"/>
        <w:rPr>
          <w:rFonts w:ascii="Calibri" w:hAnsi="Calibri" w:cs="Calibri"/>
        </w:rPr>
      </w:pPr>
      <w:r w:rsidRPr="005C5157">
        <w:rPr>
          <w:rFonts w:ascii="Calibri" w:hAnsi="Calibri" w:cs="Calibri"/>
        </w:rPr>
        <w:t>What surprised you most while learning about this career?</w:t>
      </w:r>
    </w:p>
    <w:p w14:paraId="6C8DB6C6" w14:textId="7493D68D" w:rsidR="00513395" w:rsidRPr="005C5157" w:rsidRDefault="005C5157" w:rsidP="00A04DFB">
      <w:pPr>
        <w:pStyle w:val="ListParagraph"/>
        <w:numPr>
          <w:ilvl w:val="0"/>
          <w:numId w:val="63"/>
        </w:numPr>
        <w:spacing w:after="0" w:line="240" w:lineRule="auto"/>
        <w:rPr>
          <w:rFonts w:ascii="Calibri" w:hAnsi="Calibri" w:cs="Calibri"/>
        </w:rPr>
      </w:pPr>
      <w:r w:rsidRPr="005C5157">
        <w:rPr>
          <w:rFonts w:ascii="Calibri" w:hAnsi="Calibri" w:cs="Calibri"/>
        </w:rPr>
        <w:t>Would you consider this as a possible career path? Why or why not?</w:t>
      </w:r>
    </w:p>
    <w:p w14:paraId="038B30CD" w14:textId="77777777" w:rsidR="00027DE5" w:rsidRDefault="00027DE5" w:rsidP="00027DE5">
      <w:pPr>
        <w:spacing w:after="0" w:line="240" w:lineRule="auto"/>
        <w:rPr>
          <w:rFonts w:ascii="Calibri" w:eastAsiaTheme="majorEastAsia" w:hAnsi="Calibri" w:cs="Calibri"/>
          <w:b/>
          <w:bCs/>
          <w:color w:val="4F81BD" w:themeColor="accent1"/>
          <w:sz w:val="26"/>
          <w:szCs w:val="26"/>
        </w:rPr>
      </w:pPr>
      <w:bookmarkStart w:id="5" w:name="_PPE_Race:_Don"/>
      <w:bookmarkEnd w:id="5"/>
    </w:p>
    <w:p w14:paraId="2DA19D81" w14:textId="61686C01" w:rsidR="00027DE5" w:rsidRDefault="00027DE5" w:rsidP="00027DE5">
      <w:pPr>
        <w:pStyle w:val="Heading2"/>
      </w:pPr>
      <w:r>
        <w:lastRenderedPageBreak/>
        <w:t>DISC-</w:t>
      </w:r>
      <w:r w:rsidRPr="00027DE5">
        <w:t>Behaviors and Personality Assessment</w:t>
      </w:r>
    </w:p>
    <w:p w14:paraId="46E1A588" w14:textId="1917A0C3" w:rsidR="00027DE5" w:rsidRPr="00027DE5" w:rsidRDefault="00027DE5" w:rsidP="00027DE5">
      <w:pPr>
        <w:spacing w:after="0" w:line="240" w:lineRule="auto"/>
        <w:rPr>
          <w:rFonts w:ascii="Calibri" w:hAnsi="Calibri" w:cs="Calibri"/>
        </w:rPr>
      </w:pPr>
      <w:r w:rsidRPr="00027DE5">
        <w:rPr>
          <w:rFonts w:ascii="Calibri" w:hAnsi="Calibri" w:cs="Calibri"/>
        </w:rPr>
        <w:t>~30 minutes</w:t>
      </w:r>
      <w:r w:rsidR="005118C2">
        <w:rPr>
          <w:rFonts w:ascii="Calibri" w:hAnsi="Calibri" w:cs="Calibri"/>
        </w:rPr>
        <w:t>, in person or online, individual or class/group discussion</w:t>
      </w:r>
    </w:p>
    <w:p w14:paraId="59982E58" w14:textId="26321FF3" w:rsidR="00027DE5" w:rsidRPr="00027DE5" w:rsidRDefault="00027DE5" w:rsidP="00027DE5">
      <w:pPr>
        <w:spacing w:after="0" w:line="240" w:lineRule="auto"/>
        <w:rPr>
          <w:rFonts w:ascii="Calibri" w:hAnsi="Calibri" w:cs="Calibri"/>
        </w:rPr>
      </w:pPr>
      <w:r w:rsidRPr="00027DE5">
        <w:rPr>
          <w:rFonts w:ascii="Calibri" w:hAnsi="Calibri" w:cs="Calibri"/>
        </w:rPr>
        <w:t>Competency: 1</w:t>
      </w:r>
      <w:r w:rsidR="005118C2">
        <w:rPr>
          <w:rFonts w:ascii="Calibri" w:hAnsi="Calibri" w:cs="Calibri"/>
        </w:rPr>
        <w:t>,</w:t>
      </w:r>
      <w:r w:rsidRPr="00027DE5">
        <w:rPr>
          <w:rFonts w:ascii="Calibri" w:hAnsi="Calibri" w:cs="Calibri"/>
        </w:rPr>
        <w:t xml:space="preserve"> 2</w:t>
      </w:r>
    </w:p>
    <w:p w14:paraId="3E36BAF0" w14:textId="29531BD7" w:rsidR="00027DE5" w:rsidRPr="00F83263" w:rsidRDefault="00F83263" w:rsidP="00027DE5">
      <w:pPr>
        <w:spacing w:after="0" w:line="240" w:lineRule="auto"/>
        <w:rPr>
          <w:rFonts w:ascii="Calibri" w:hAnsi="Calibri" w:cs="Calibri"/>
          <w:b/>
          <w:bCs/>
        </w:rPr>
      </w:pPr>
      <w:r w:rsidRPr="00F83263">
        <w:rPr>
          <w:rFonts w:ascii="Calibri" w:hAnsi="Calibri" w:cs="Calibri"/>
          <w:b/>
          <w:bCs/>
        </w:rPr>
        <w:t>Materials:</w:t>
      </w:r>
    </w:p>
    <w:p w14:paraId="1C7C3EA4" w14:textId="6953B9FF" w:rsidR="00F83263" w:rsidRDefault="00F83263" w:rsidP="00F83263">
      <w:pPr>
        <w:pStyle w:val="ListParagraph"/>
        <w:numPr>
          <w:ilvl w:val="0"/>
          <w:numId w:val="64"/>
        </w:numPr>
        <w:spacing w:after="0" w:line="240" w:lineRule="auto"/>
        <w:rPr>
          <w:rFonts w:ascii="Calibri" w:hAnsi="Calibri" w:cs="Calibri"/>
        </w:rPr>
      </w:pPr>
      <w:r>
        <w:rPr>
          <w:rFonts w:ascii="Calibri" w:hAnsi="Calibri" w:cs="Calibri"/>
        </w:rPr>
        <w:t>Computer and internet</w:t>
      </w:r>
    </w:p>
    <w:p w14:paraId="388D79D7" w14:textId="041F7244" w:rsidR="008841B8" w:rsidRDefault="008841B8" w:rsidP="00F83263">
      <w:pPr>
        <w:pStyle w:val="ListParagraph"/>
        <w:numPr>
          <w:ilvl w:val="0"/>
          <w:numId w:val="64"/>
        </w:numPr>
        <w:spacing w:after="0" w:line="240" w:lineRule="auto"/>
        <w:rPr>
          <w:rFonts w:ascii="Calibri" w:hAnsi="Calibri" w:cs="Calibri"/>
        </w:rPr>
      </w:pPr>
      <w:r>
        <w:rPr>
          <w:rFonts w:ascii="Calibri" w:hAnsi="Calibri" w:cs="Calibri"/>
        </w:rPr>
        <w:t>Printer or something to take notes on (paper, tablet)</w:t>
      </w:r>
    </w:p>
    <w:p w14:paraId="54AE6247" w14:textId="0504DF00" w:rsidR="00027DE5" w:rsidRPr="00F83263" w:rsidRDefault="00027DE5" w:rsidP="00027DE5">
      <w:pPr>
        <w:pStyle w:val="ListParagraph"/>
        <w:numPr>
          <w:ilvl w:val="0"/>
          <w:numId w:val="64"/>
        </w:numPr>
        <w:spacing w:after="0" w:line="240" w:lineRule="auto"/>
        <w:rPr>
          <w:rFonts w:ascii="Calibri" w:hAnsi="Calibri" w:cs="Calibri"/>
        </w:rPr>
      </w:pPr>
      <w:r w:rsidRPr="00F83263">
        <w:rPr>
          <w:rFonts w:ascii="Calibri" w:hAnsi="Calibri" w:cs="Calibri"/>
        </w:rPr>
        <w:t>DISC Personality Assessment (</w:t>
      </w:r>
      <w:hyperlink r:id="rId17" w:history="1">
        <w:r w:rsidRPr="00890A5D">
          <w:rPr>
            <w:rStyle w:val="Hyperlink"/>
            <w:rFonts w:ascii="Calibri" w:hAnsi="Calibri" w:cs="Calibri"/>
          </w:rPr>
          <w:t>free version – no need to purchase</w:t>
        </w:r>
      </w:hyperlink>
      <w:r w:rsidRPr="00F83263">
        <w:rPr>
          <w:rFonts w:ascii="Calibri" w:hAnsi="Calibri" w:cs="Calibri"/>
        </w:rPr>
        <w:t>)</w:t>
      </w:r>
    </w:p>
    <w:p w14:paraId="75E2255C" w14:textId="77777777" w:rsidR="00F83263" w:rsidRDefault="00F83263" w:rsidP="00027DE5">
      <w:pPr>
        <w:spacing w:after="0" w:line="240" w:lineRule="auto"/>
        <w:rPr>
          <w:rFonts w:ascii="Calibri" w:hAnsi="Calibri" w:cs="Calibri"/>
        </w:rPr>
      </w:pPr>
    </w:p>
    <w:p w14:paraId="1D844920" w14:textId="77777777" w:rsidR="00F83263" w:rsidRPr="00F83263" w:rsidRDefault="00F83263" w:rsidP="00027DE5">
      <w:pPr>
        <w:spacing w:after="0" w:line="240" w:lineRule="auto"/>
        <w:rPr>
          <w:rFonts w:ascii="Calibri" w:hAnsi="Calibri" w:cs="Calibri"/>
          <w:b/>
          <w:bCs/>
        </w:rPr>
      </w:pPr>
      <w:r w:rsidRPr="00F83263">
        <w:rPr>
          <w:rFonts w:ascii="Calibri" w:hAnsi="Calibri" w:cs="Calibri"/>
          <w:b/>
          <w:bCs/>
        </w:rPr>
        <w:t>Set Up:</w:t>
      </w:r>
    </w:p>
    <w:p w14:paraId="36A28EB9" w14:textId="434086E8" w:rsidR="00027DE5" w:rsidRPr="00852E8C" w:rsidRDefault="00027DE5" w:rsidP="00852E8C">
      <w:pPr>
        <w:spacing w:after="0" w:line="240" w:lineRule="auto"/>
        <w:rPr>
          <w:rFonts w:ascii="Calibri" w:hAnsi="Calibri" w:cs="Calibri"/>
        </w:rPr>
      </w:pPr>
      <w:r w:rsidRPr="00852E8C">
        <w:rPr>
          <w:rFonts w:ascii="Calibri" w:hAnsi="Calibri" w:cs="Calibri"/>
        </w:rPr>
        <w:t>Have you ever wondered how your personality traits influence your success in healthcare?</w:t>
      </w:r>
    </w:p>
    <w:p w14:paraId="154A296C" w14:textId="77777777" w:rsidR="00027DE5" w:rsidRPr="00852E8C" w:rsidRDefault="00027DE5" w:rsidP="00852E8C">
      <w:pPr>
        <w:pStyle w:val="ListParagraph"/>
        <w:numPr>
          <w:ilvl w:val="0"/>
          <w:numId w:val="66"/>
        </w:numPr>
        <w:spacing w:after="0" w:line="240" w:lineRule="auto"/>
        <w:rPr>
          <w:rFonts w:ascii="Calibri" w:hAnsi="Calibri" w:cs="Calibri"/>
        </w:rPr>
      </w:pPr>
      <w:r w:rsidRPr="00852E8C">
        <w:rPr>
          <w:rFonts w:ascii="Calibri" w:hAnsi="Calibri" w:cs="Calibri"/>
        </w:rPr>
        <w:t>Take the Assessment</w:t>
      </w:r>
    </w:p>
    <w:p w14:paraId="5923E262" w14:textId="77777777" w:rsidR="00027DE5" w:rsidRPr="00852E8C" w:rsidRDefault="00027DE5" w:rsidP="00852E8C">
      <w:pPr>
        <w:pStyle w:val="ListParagraph"/>
        <w:numPr>
          <w:ilvl w:val="0"/>
          <w:numId w:val="66"/>
        </w:numPr>
        <w:spacing w:after="0" w:line="240" w:lineRule="auto"/>
        <w:rPr>
          <w:rFonts w:ascii="Calibri" w:hAnsi="Calibri" w:cs="Calibri"/>
        </w:rPr>
      </w:pPr>
      <w:r w:rsidRPr="00852E8C">
        <w:rPr>
          <w:rFonts w:ascii="Calibri" w:hAnsi="Calibri" w:cs="Calibri"/>
        </w:rPr>
        <w:t>Visit the link and complete the free DISC Personality Assessment.</w:t>
      </w:r>
    </w:p>
    <w:p w14:paraId="50B0B4C0" w14:textId="77777777" w:rsidR="00027DE5" w:rsidRPr="00852E8C" w:rsidRDefault="00027DE5" w:rsidP="00852E8C">
      <w:pPr>
        <w:pStyle w:val="ListParagraph"/>
        <w:numPr>
          <w:ilvl w:val="0"/>
          <w:numId w:val="66"/>
        </w:numPr>
        <w:spacing w:after="0" w:line="240" w:lineRule="auto"/>
        <w:rPr>
          <w:rFonts w:ascii="Calibri" w:hAnsi="Calibri" w:cs="Calibri"/>
        </w:rPr>
      </w:pPr>
      <w:r w:rsidRPr="00852E8C">
        <w:rPr>
          <w:rFonts w:ascii="Calibri" w:hAnsi="Calibri" w:cs="Calibri"/>
        </w:rPr>
        <w:t xml:space="preserve">You will receive a basic report that includes a personality type, graph, and </w:t>
      </w:r>
      <w:proofErr w:type="gramStart"/>
      <w:r w:rsidRPr="00852E8C">
        <w:rPr>
          <w:rFonts w:ascii="Calibri" w:hAnsi="Calibri" w:cs="Calibri"/>
        </w:rPr>
        <w:t>summary—</w:t>
      </w:r>
      <w:proofErr w:type="gramEnd"/>
      <w:r w:rsidRPr="00852E8C">
        <w:rPr>
          <w:rFonts w:ascii="Calibri" w:hAnsi="Calibri" w:cs="Calibri"/>
        </w:rPr>
        <w:t>this is all you need (no purchase required).</w:t>
      </w:r>
    </w:p>
    <w:p w14:paraId="2612F9DA" w14:textId="58380B4E" w:rsidR="00027DE5" w:rsidRDefault="00027DE5" w:rsidP="00852E8C">
      <w:pPr>
        <w:pStyle w:val="ListParagraph"/>
        <w:numPr>
          <w:ilvl w:val="0"/>
          <w:numId w:val="66"/>
        </w:numPr>
        <w:spacing w:after="0" w:line="240" w:lineRule="auto"/>
        <w:rPr>
          <w:rFonts w:ascii="Calibri" w:hAnsi="Calibri" w:cs="Calibri"/>
        </w:rPr>
      </w:pPr>
      <w:r w:rsidRPr="00852E8C">
        <w:rPr>
          <w:rFonts w:ascii="Calibri" w:hAnsi="Calibri" w:cs="Calibri"/>
        </w:rPr>
        <w:t xml:space="preserve">Reflect </w:t>
      </w:r>
      <w:r w:rsidR="00852E8C">
        <w:rPr>
          <w:rFonts w:ascii="Calibri" w:hAnsi="Calibri" w:cs="Calibri"/>
        </w:rPr>
        <w:t>on your assessment results</w:t>
      </w:r>
    </w:p>
    <w:p w14:paraId="6F8E010B" w14:textId="08FF8F74" w:rsidR="00852E8C" w:rsidRDefault="00852E8C" w:rsidP="00852E8C">
      <w:pPr>
        <w:pStyle w:val="ListParagraph"/>
        <w:numPr>
          <w:ilvl w:val="0"/>
          <w:numId w:val="66"/>
        </w:numPr>
        <w:spacing w:after="0" w:line="240" w:lineRule="auto"/>
        <w:rPr>
          <w:rFonts w:ascii="Calibri" w:hAnsi="Calibri" w:cs="Calibri"/>
        </w:rPr>
      </w:pPr>
      <w:r>
        <w:rPr>
          <w:rFonts w:ascii="Calibri" w:hAnsi="Calibri" w:cs="Calibri"/>
        </w:rPr>
        <w:t xml:space="preserve">Write </w:t>
      </w:r>
      <w:proofErr w:type="gramStart"/>
      <w:r>
        <w:rPr>
          <w:rFonts w:ascii="Calibri" w:hAnsi="Calibri" w:cs="Calibri"/>
        </w:rPr>
        <w:t>short</w:t>
      </w:r>
      <w:proofErr w:type="gramEnd"/>
      <w:r>
        <w:rPr>
          <w:rFonts w:ascii="Calibri" w:hAnsi="Calibri" w:cs="Calibri"/>
        </w:rPr>
        <w:t xml:space="preserve"> reflection essay minimum of XZY words</w:t>
      </w:r>
    </w:p>
    <w:p w14:paraId="21C60B8C" w14:textId="77777777" w:rsidR="001A1E71" w:rsidRPr="00852E8C" w:rsidRDefault="001A1E71" w:rsidP="001A1E71">
      <w:pPr>
        <w:pStyle w:val="ListParagraph"/>
        <w:spacing w:after="0" w:line="240" w:lineRule="auto"/>
        <w:rPr>
          <w:rFonts w:ascii="Calibri" w:hAnsi="Calibri" w:cs="Calibri"/>
        </w:rPr>
      </w:pPr>
    </w:p>
    <w:p w14:paraId="4107DA57" w14:textId="77777777" w:rsidR="00027DE5" w:rsidRPr="00027DE5" w:rsidRDefault="00027DE5" w:rsidP="00027DE5">
      <w:pPr>
        <w:spacing w:after="0" w:line="240" w:lineRule="auto"/>
        <w:rPr>
          <w:rFonts w:ascii="Calibri" w:hAnsi="Calibri" w:cs="Calibri"/>
        </w:rPr>
      </w:pPr>
      <w:r w:rsidRPr="00027DE5">
        <w:rPr>
          <w:rFonts w:ascii="Calibri" w:hAnsi="Calibri" w:cs="Calibri"/>
        </w:rPr>
        <w:t>In a short reflective essay, respond to the following prompts:</w:t>
      </w:r>
    </w:p>
    <w:p w14:paraId="655013A5" w14:textId="77777777" w:rsidR="00027DE5" w:rsidRPr="00852E8C" w:rsidRDefault="00027DE5" w:rsidP="00852E8C">
      <w:pPr>
        <w:pStyle w:val="ListParagraph"/>
        <w:numPr>
          <w:ilvl w:val="0"/>
          <w:numId w:val="65"/>
        </w:numPr>
        <w:spacing w:after="0" w:line="240" w:lineRule="auto"/>
        <w:rPr>
          <w:rFonts w:ascii="Calibri" w:hAnsi="Calibri" w:cs="Calibri"/>
        </w:rPr>
      </w:pPr>
      <w:r w:rsidRPr="00852E8C">
        <w:rPr>
          <w:rFonts w:ascii="Calibri" w:hAnsi="Calibri" w:cs="Calibri"/>
        </w:rPr>
        <w:t>Summarize the results of your DISC assessment. What personality type did you receive?</w:t>
      </w:r>
    </w:p>
    <w:p w14:paraId="4C0E8B30" w14:textId="77777777" w:rsidR="00027DE5" w:rsidRPr="00852E8C" w:rsidRDefault="00027DE5" w:rsidP="00852E8C">
      <w:pPr>
        <w:pStyle w:val="ListParagraph"/>
        <w:numPr>
          <w:ilvl w:val="0"/>
          <w:numId w:val="65"/>
        </w:numPr>
        <w:spacing w:after="0" w:line="240" w:lineRule="auto"/>
        <w:rPr>
          <w:rFonts w:ascii="Calibri" w:hAnsi="Calibri" w:cs="Calibri"/>
        </w:rPr>
      </w:pPr>
      <w:r w:rsidRPr="00852E8C">
        <w:rPr>
          <w:rFonts w:ascii="Calibri" w:hAnsi="Calibri" w:cs="Calibri"/>
        </w:rPr>
        <w:t>Which behaviors discussed in previous lessons align with your results?</w:t>
      </w:r>
    </w:p>
    <w:p w14:paraId="5C55A213" w14:textId="30196DAC" w:rsidR="009F2FAF" w:rsidRPr="009F2FAF" w:rsidRDefault="00027DE5" w:rsidP="003F5640">
      <w:pPr>
        <w:pStyle w:val="ListParagraph"/>
        <w:numPr>
          <w:ilvl w:val="0"/>
          <w:numId w:val="65"/>
        </w:numPr>
        <w:spacing w:after="0" w:line="240" w:lineRule="auto"/>
        <w:rPr>
          <w:rFonts w:ascii="Calibri" w:hAnsi="Calibri" w:cs="Calibri"/>
        </w:rPr>
      </w:pPr>
      <w:r w:rsidRPr="009F2FAF">
        <w:rPr>
          <w:rFonts w:ascii="Calibri" w:hAnsi="Calibri" w:cs="Calibri"/>
        </w:rPr>
        <w:t>How might this insight help you work more effectively in your chosen healthcare role?</w:t>
      </w:r>
      <w:bookmarkStart w:id="6" w:name="_Safety_Spotlight:_Agency"/>
      <w:bookmarkStart w:id="7" w:name="_Say_It_Like"/>
      <w:bookmarkEnd w:id="6"/>
      <w:bookmarkEnd w:id="7"/>
    </w:p>
    <w:p w14:paraId="3E33C788" w14:textId="77777777" w:rsidR="009F2FAF" w:rsidRDefault="009F2FAF" w:rsidP="009F2FAF"/>
    <w:p w14:paraId="4B1EA7FB" w14:textId="109EFBEF" w:rsidR="00155968" w:rsidRPr="00155968" w:rsidRDefault="00155968" w:rsidP="00155968">
      <w:pPr>
        <w:pStyle w:val="Heading2"/>
        <w:rPr>
          <w:rFonts w:ascii="Calibri" w:hAnsi="Calibri" w:cs="Calibri"/>
        </w:rPr>
      </w:pPr>
      <w:r w:rsidRPr="00155968">
        <w:rPr>
          <w:rFonts w:ascii="Calibri" w:hAnsi="Calibri" w:cs="Calibri"/>
        </w:rPr>
        <w:t xml:space="preserve">Say It Like </w:t>
      </w:r>
      <w:proofErr w:type="gramStart"/>
      <w:r w:rsidRPr="00155968">
        <w:rPr>
          <w:rFonts w:ascii="Calibri" w:hAnsi="Calibri" w:cs="Calibri"/>
        </w:rPr>
        <w:t>a</w:t>
      </w:r>
      <w:proofErr w:type="gramEnd"/>
      <w:r w:rsidRPr="00155968">
        <w:rPr>
          <w:rFonts w:ascii="Calibri" w:hAnsi="Calibri" w:cs="Calibri"/>
        </w:rPr>
        <w:t xml:space="preserve"> Pro: Introduce Yourself with AIDET</w:t>
      </w:r>
    </w:p>
    <w:p w14:paraId="721F1BCD" w14:textId="7875ACD7" w:rsidR="00155968" w:rsidRPr="004E6EC5" w:rsidRDefault="00155968" w:rsidP="004E6EC5">
      <w:pPr>
        <w:spacing w:after="0" w:line="240" w:lineRule="auto"/>
        <w:rPr>
          <w:rFonts w:ascii="Calibri" w:hAnsi="Calibri" w:cs="Calibri"/>
        </w:rPr>
      </w:pPr>
      <w:r w:rsidRPr="004E6EC5">
        <w:rPr>
          <w:rFonts w:ascii="Calibri" w:hAnsi="Calibri" w:cs="Calibri"/>
        </w:rPr>
        <w:t>20–40 minutes</w:t>
      </w:r>
      <w:r w:rsidR="00C875FB">
        <w:rPr>
          <w:rFonts w:ascii="Calibri" w:hAnsi="Calibri" w:cs="Calibri"/>
        </w:rPr>
        <w:t>, i</w:t>
      </w:r>
      <w:r w:rsidRPr="004E6EC5">
        <w:rPr>
          <w:rFonts w:ascii="Calibri" w:hAnsi="Calibri" w:cs="Calibri"/>
        </w:rPr>
        <w:t>n-person or online</w:t>
      </w:r>
      <w:r w:rsidR="00C875FB">
        <w:rPr>
          <w:rFonts w:ascii="Calibri" w:hAnsi="Calibri" w:cs="Calibri"/>
        </w:rPr>
        <w:t>, i</w:t>
      </w:r>
      <w:r w:rsidRPr="004E6EC5">
        <w:rPr>
          <w:rFonts w:ascii="Calibri" w:hAnsi="Calibri" w:cs="Calibri"/>
        </w:rPr>
        <w:t>ndividual, pairs, small group</w:t>
      </w:r>
    </w:p>
    <w:p w14:paraId="2E7A7C96" w14:textId="77777777" w:rsidR="00155968" w:rsidRPr="004E6EC5" w:rsidRDefault="00155968" w:rsidP="004E6EC5">
      <w:pPr>
        <w:spacing w:after="0" w:line="240" w:lineRule="auto"/>
        <w:rPr>
          <w:rFonts w:ascii="Calibri" w:hAnsi="Calibri" w:cs="Calibri"/>
        </w:rPr>
      </w:pPr>
      <w:r w:rsidRPr="004E6EC5">
        <w:rPr>
          <w:rFonts w:ascii="Calibri" w:hAnsi="Calibri" w:cs="Calibri"/>
        </w:rPr>
        <w:t>Competency: 3 or 8</w:t>
      </w:r>
    </w:p>
    <w:p w14:paraId="2C0A5CBC" w14:textId="77777777" w:rsidR="00155968" w:rsidRPr="004E6EC5" w:rsidRDefault="00155968" w:rsidP="004E6EC5">
      <w:pPr>
        <w:spacing w:after="0" w:line="240" w:lineRule="auto"/>
        <w:rPr>
          <w:rFonts w:ascii="Calibri" w:hAnsi="Calibri" w:cs="Calibri"/>
        </w:rPr>
      </w:pPr>
    </w:p>
    <w:p w14:paraId="6E5015DC" w14:textId="6E0E6D9F" w:rsidR="00155968" w:rsidRPr="00DD6897" w:rsidRDefault="00155968" w:rsidP="00C875FB">
      <w:pPr>
        <w:spacing w:after="0" w:line="240" w:lineRule="auto"/>
        <w:rPr>
          <w:rFonts w:ascii="Calibri" w:hAnsi="Calibri" w:cs="Calibri"/>
          <w:b/>
          <w:bCs/>
        </w:rPr>
      </w:pPr>
      <w:r w:rsidRPr="00DD6897">
        <w:rPr>
          <w:rFonts w:ascii="Calibri" w:hAnsi="Calibri" w:cs="Calibri"/>
          <w:b/>
          <w:bCs/>
        </w:rPr>
        <w:t>Materials</w:t>
      </w:r>
    </w:p>
    <w:p w14:paraId="3086C562" w14:textId="3E682B1A" w:rsidR="00155968" w:rsidRPr="00DD6897" w:rsidRDefault="00155968" w:rsidP="00DD6897">
      <w:pPr>
        <w:pStyle w:val="ListParagraph"/>
        <w:numPr>
          <w:ilvl w:val="0"/>
          <w:numId w:val="67"/>
        </w:numPr>
        <w:spacing w:after="0" w:line="240" w:lineRule="auto"/>
        <w:rPr>
          <w:rFonts w:ascii="Calibri" w:hAnsi="Calibri" w:cs="Calibri"/>
        </w:rPr>
      </w:pPr>
      <w:r w:rsidRPr="00DD6897">
        <w:rPr>
          <w:rFonts w:ascii="Calibri" w:hAnsi="Calibri" w:cs="Calibri"/>
        </w:rPr>
        <w:t xml:space="preserve">AIDET </w:t>
      </w:r>
      <w:r w:rsidR="003407F0">
        <w:rPr>
          <w:rFonts w:ascii="Calibri" w:hAnsi="Calibri" w:cs="Calibri"/>
        </w:rPr>
        <w:t>handouts, videos, or lecture PowerPoints</w:t>
      </w:r>
    </w:p>
    <w:p w14:paraId="1B607923" w14:textId="6131A99C" w:rsidR="00155968" w:rsidRPr="00DD6897" w:rsidRDefault="00155968" w:rsidP="00DD6897">
      <w:pPr>
        <w:pStyle w:val="ListParagraph"/>
        <w:numPr>
          <w:ilvl w:val="0"/>
          <w:numId w:val="67"/>
        </w:numPr>
        <w:spacing w:after="0" w:line="240" w:lineRule="auto"/>
        <w:rPr>
          <w:rFonts w:ascii="Calibri" w:hAnsi="Calibri" w:cs="Calibri"/>
        </w:rPr>
      </w:pPr>
      <w:r w:rsidRPr="00DD6897">
        <w:rPr>
          <w:rFonts w:ascii="Calibri" w:hAnsi="Calibri" w:cs="Calibri"/>
        </w:rPr>
        <w:t>Writing supplies or devices for scriptwriting</w:t>
      </w:r>
      <w:r w:rsidR="003407F0">
        <w:rPr>
          <w:rFonts w:ascii="Calibri" w:hAnsi="Calibri" w:cs="Calibri"/>
        </w:rPr>
        <w:t xml:space="preserve"> and/or recording</w:t>
      </w:r>
    </w:p>
    <w:p w14:paraId="5F13E311" w14:textId="77777777" w:rsidR="00155968" w:rsidRPr="00DD6897" w:rsidRDefault="00155968" w:rsidP="00DD6897">
      <w:pPr>
        <w:pStyle w:val="ListParagraph"/>
        <w:numPr>
          <w:ilvl w:val="0"/>
          <w:numId w:val="67"/>
        </w:numPr>
        <w:spacing w:after="0" w:line="240" w:lineRule="auto"/>
        <w:rPr>
          <w:rFonts w:ascii="Calibri" w:hAnsi="Calibri" w:cs="Calibri"/>
        </w:rPr>
      </w:pPr>
      <w:r w:rsidRPr="00DD6897">
        <w:rPr>
          <w:rFonts w:ascii="Calibri" w:hAnsi="Calibri" w:cs="Calibri"/>
        </w:rPr>
        <w:t>Optional: role-play cards or sample patient scenarios</w:t>
      </w:r>
    </w:p>
    <w:p w14:paraId="1F586CDC" w14:textId="77777777" w:rsidR="00155968" w:rsidRPr="00C875FB" w:rsidRDefault="00155968" w:rsidP="00C875FB">
      <w:pPr>
        <w:spacing w:after="0" w:line="240" w:lineRule="auto"/>
        <w:rPr>
          <w:rFonts w:ascii="Calibri" w:hAnsi="Calibri" w:cs="Calibri"/>
        </w:rPr>
      </w:pPr>
    </w:p>
    <w:p w14:paraId="3D23A45C" w14:textId="66A1F471" w:rsidR="00155968" w:rsidRPr="00B40F1C" w:rsidRDefault="00B40F1C" w:rsidP="00C875FB">
      <w:pPr>
        <w:spacing w:after="0" w:line="240" w:lineRule="auto"/>
        <w:rPr>
          <w:rFonts w:ascii="Calibri" w:hAnsi="Calibri" w:cs="Calibri"/>
          <w:b/>
          <w:bCs/>
        </w:rPr>
      </w:pPr>
      <w:r w:rsidRPr="00B40F1C">
        <w:rPr>
          <w:rFonts w:ascii="Calibri" w:hAnsi="Calibri" w:cs="Calibri"/>
          <w:b/>
          <w:bCs/>
        </w:rPr>
        <w:t>Set Up:</w:t>
      </w:r>
    </w:p>
    <w:p w14:paraId="169844E9" w14:textId="443970EF" w:rsidR="00155968" w:rsidRPr="00C875FB" w:rsidRDefault="00155968" w:rsidP="00C875FB">
      <w:pPr>
        <w:spacing w:after="0" w:line="240" w:lineRule="auto"/>
        <w:rPr>
          <w:rFonts w:ascii="Calibri" w:hAnsi="Calibri" w:cs="Calibri"/>
        </w:rPr>
      </w:pPr>
      <w:r w:rsidRPr="00C875FB">
        <w:rPr>
          <w:rFonts w:ascii="Calibri" w:hAnsi="Calibri" w:cs="Calibri"/>
        </w:rPr>
        <w:t>Step 1: Learn the Model</w:t>
      </w:r>
    </w:p>
    <w:p w14:paraId="7048844B" w14:textId="09539347" w:rsidR="00155968" w:rsidRPr="00B40F1C" w:rsidRDefault="00155968" w:rsidP="00B40F1C">
      <w:pPr>
        <w:pStyle w:val="ListParagraph"/>
        <w:numPr>
          <w:ilvl w:val="0"/>
          <w:numId w:val="68"/>
        </w:numPr>
        <w:spacing w:after="0" w:line="240" w:lineRule="auto"/>
        <w:rPr>
          <w:rFonts w:ascii="Calibri" w:hAnsi="Calibri" w:cs="Calibri"/>
        </w:rPr>
      </w:pPr>
      <w:r w:rsidRPr="00B40F1C">
        <w:rPr>
          <w:rFonts w:ascii="Calibri" w:hAnsi="Calibri" w:cs="Calibri"/>
        </w:rPr>
        <w:t>Review the AIDET communication framework using a short video or handout</w:t>
      </w:r>
    </w:p>
    <w:p w14:paraId="2908290F" w14:textId="6253EB5D" w:rsidR="00155968" w:rsidRPr="00B40F1C" w:rsidRDefault="00155968" w:rsidP="00B40F1C">
      <w:pPr>
        <w:pStyle w:val="ListParagraph"/>
        <w:numPr>
          <w:ilvl w:val="0"/>
          <w:numId w:val="68"/>
        </w:numPr>
        <w:spacing w:after="0" w:line="240" w:lineRule="auto"/>
        <w:rPr>
          <w:rFonts w:ascii="Calibri" w:hAnsi="Calibri" w:cs="Calibri"/>
        </w:rPr>
      </w:pPr>
      <w:r w:rsidRPr="00B40F1C">
        <w:rPr>
          <w:rFonts w:ascii="Calibri" w:hAnsi="Calibri" w:cs="Calibri"/>
        </w:rPr>
        <w:t>Make sure students understand each step and why it’s important in healthcare</w:t>
      </w:r>
      <w:r w:rsidR="00B40F1C">
        <w:rPr>
          <w:rFonts w:ascii="Calibri" w:hAnsi="Calibri" w:cs="Calibri"/>
        </w:rPr>
        <w:t xml:space="preserve">, this could be done through a think pair share, T chart discussion, or other </w:t>
      </w:r>
      <w:r w:rsidR="007E4A8E">
        <w:rPr>
          <w:rFonts w:ascii="Calibri" w:hAnsi="Calibri" w:cs="Calibri"/>
        </w:rPr>
        <w:t xml:space="preserve">teaching technique </w:t>
      </w:r>
    </w:p>
    <w:p w14:paraId="391BE902" w14:textId="77777777" w:rsidR="00155968" w:rsidRPr="00C875FB" w:rsidRDefault="00155968" w:rsidP="00C875FB">
      <w:pPr>
        <w:spacing w:after="0" w:line="240" w:lineRule="auto"/>
        <w:rPr>
          <w:rFonts w:ascii="Calibri" w:hAnsi="Calibri" w:cs="Calibri"/>
        </w:rPr>
      </w:pPr>
    </w:p>
    <w:p w14:paraId="2CA45E07" w14:textId="5A2898F4" w:rsidR="00155968" w:rsidRPr="00C875FB" w:rsidRDefault="00155968" w:rsidP="00C875FB">
      <w:pPr>
        <w:spacing w:after="0" w:line="240" w:lineRule="auto"/>
        <w:rPr>
          <w:rFonts w:ascii="Calibri" w:hAnsi="Calibri" w:cs="Calibri"/>
        </w:rPr>
      </w:pPr>
      <w:r w:rsidRPr="00C875FB">
        <w:rPr>
          <w:rFonts w:ascii="Calibri" w:hAnsi="Calibri" w:cs="Calibri"/>
        </w:rPr>
        <w:t>Step 2: Create Your Introduction</w:t>
      </w:r>
    </w:p>
    <w:p w14:paraId="0752A231" w14:textId="51549E27" w:rsidR="00155968" w:rsidRPr="007E4A8E" w:rsidRDefault="00155968" w:rsidP="007E4A8E">
      <w:pPr>
        <w:pStyle w:val="ListParagraph"/>
        <w:numPr>
          <w:ilvl w:val="0"/>
          <w:numId w:val="69"/>
        </w:numPr>
        <w:spacing w:after="0" w:line="240" w:lineRule="auto"/>
        <w:rPr>
          <w:rFonts w:ascii="Calibri" w:hAnsi="Calibri" w:cs="Calibri"/>
        </w:rPr>
      </w:pPr>
      <w:r w:rsidRPr="007E4A8E">
        <w:rPr>
          <w:rFonts w:ascii="Calibri" w:hAnsi="Calibri" w:cs="Calibri"/>
        </w:rPr>
        <w:t>Option A: Write a short script using AIDET to introduce yourself as a healthcare professional to a patient</w:t>
      </w:r>
    </w:p>
    <w:p w14:paraId="0824E7FA" w14:textId="77777777" w:rsidR="00155968" w:rsidRPr="007E4A8E" w:rsidRDefault="00155968" w:rsidP="007E4A8E">
      <w:pPr>
        <w:pStyle w:val="ListParagraph"/>
        <w:numPr>
          <w:ilvl w:val="0"/>
          <w:numId w:val="69"/>
        </w:numPr>
        <w:spacing w:after="0" w:line="240" w:lineRule="auto"/>
        <w:rPr>
          <w:rFonts w:ascii="Calibri" w:hAnsi="Calibri" w:cs="Calibri"/>
        </w:rPr>
      </w:pPr>
      <w:r w:rsidRPr="007E4A8E">
        <w:rPr>
          <w:rFonts w:ascii="Calibri" w:hAnsi="Calibri" w:cs="Calibri"/>
        </w:rPr>
        <w:t>Option B: Pair up and practice your AIDET introduction with a classmate as if you were meeting a new patient</w:t>
      </w:r>
    </w:p>
    <w:p w14:paraId="0AE421D0" w14:textId="77777777" w:rsidR="00155968" w:rsidRPr="00C875FB" w:rsidRDefault="00155968" w:rsidP="00C875FB">
      <w:pPr>
        <w:spacing w:after="0" w:line="240" w:lineRule="auto"/>
        <w:rPr>
          <w:rFonts w:ascii="Calibri" w:hAnsi="Calibri" w:cs="Calibri"/>
        </w:rPr>
      </w:pPr>
    </w:p>
    <w:p w14:paraId="1645754A" w14:textId="40221D88" w:rsidR="00155968" w:rsidRPr="00C875FB" w:rsidRDefault="00155968" w:rsidP="00C875FB">
      <w:pPr>
        <w:spacing w:after="0" w:line="240" w:lineRule="auto"/>
        <w:rPr>
          <w:rFonts w:ascii="Calibri" w:hAnsi="Calibri" w:cs="Calibri"/>
        </w:rPr>
      </w:pPr>
      <w:r w:rsidRPr="00C875FB">
        <w:rPr>
          <w:rFonts w:ascii="Calibri" w:hAnsi="Calibri" w:cs="Calibri"/>
        </w:rPr>
        <w:t>Step 3: Try It Out</w:t>
      </w:r>
    </w:p>
    <w:p w14:paraId="0B87C45F" w14:textId="1BEEEFC5" w:rsidR="00155968" w:rsidRPr="007E4A8E" w:rsidRDefault="00155968" w:rsidP="007E4A8E">
      <w:pPr>
        <w:pStyle w:val="ListParagraph"/>
        <w:numPr>
          <w:ilvl w:val="0"/>
          <w:numId w:val="70"/>
        </w:numPr>
        <w:spacing w:after="0" w:line="240" w:lineRule="auto"/>
        <w:rPr>
          <w:rFonts w:ascii="Calibri" w:hAnsi="Calibri" w:cs="Calibri"/>
        </w:rPr>
      </w:pPr>
      <w:r w:rsidRPr="007E4A8E">
        <w:rPr>
          <w:rFonts w:ascii="Calibri" w:hAnsi="Calibri" w:cs="Calibri"/>
        </w:rPr>
        <w:lastRenderedPageBreak/>
        <w:t>If working in pairs: Take turns practicing your introductions</w:t>
      </w:r>
    </w:p>
    <w:p w14:paraId="786C4D74" w14:textId="711D4B8E" w:rsidR="00155968" w:rsidRPr="007E4A8E" w:rsidRDefault="00155968" w:rsidP="007E4A8E">
      <w:pPr>
        <w:pStyle w:val="ListParagraph"/>
        <w:numPr>
          <w:ilvl w:val="0"/>
          <w:numId w:val="70"/>
        </w:numPr>
        <w:spacing w:after="0" w:line="240" w:lineRule="auto"/>
        <w:rPr>
          <w:rFonts w:ascii="Calibri" w:hAnsi="Calibri" w:cs="Calibri"/>
        </w:rPr>
      </w:pPr>
      <w:r w:rsidRPr="007E4A8E">
        <w:rPr>
          <w:rFonts w:ascii="Calibri" w:hAnsi="Calibri" w:cs="Calibri"/>
        </w:rPr>
        <w:t>If working individually: Read your script aloud to yourself or record a video</w:t>
      </w:r>
    </w:p>
    <w:p w14:paraId="6DE44B28" w14:textId="77777777" w:rsidR="00155968" w:rsidRPr="007E4A8E" w:rsidRDefault="00155968" w:rsidP="007E4A8E">
      <w:pPr>
        <w:pStyle w:val="ListParagraph"/>
        <w:numPr>
          <w:ilvl w:val="0"/>
          <w:numId w:val="70"/>
        </w:numPr>
        <w:spacing w:after="0" w:line="240" w:lineRule="auto"/>
        <w:rPr>
          <w:rFonts w:ascii="Calibri" w:hAnsi="Calibri" w:cs="Calibri"/>
        </w:rPr>
      </w:pPr>
      <w:r w:rsidRPr="007E4A8E">
        <w:rPr>
          <w:rFonts w:ascii="Calibri" w:hAnsi="Calibri" w:cs="Calibri"/>
        </w:rPr>
        <w:t>Optional: Add a sample patient situation (e.g., “Your patient just arrived for their first appointment” or “You’re explaining a delay in testing”) to practice responding professionally</w:t>
      </w:r>
    </w:p>
    <w:p w14:paraId="6A242CA6" w14:textId="77777777" w:rsidR="00155968" w:rsidRPr="00C875FB" w:rsidRDefault="00155968" w:rsidP="00C875FB">
      <w:pPr>
        <w:spacing w:after="0" w:line="240" w:lineRule="auto"/>
        <w:rPr>
          <w:rFonts w:ascii="Calibri" w:hAnsi="Calibri" w:cs="Calibri"/>
        </w:rPr>
      </w:pPr>
    </w:p>
    <w:p w14:paraId="726D6248" w14:textId="6CB69D7C" w:rsidR="00155968" w:rsidRPr="00C875FB" w:rsidRDefault="00155968" w:rsidP="00C875FB">
      <w:pPr>
        <w:spacing w:after="0" w:line="240" w:lineRule="auto"/>
        <w:rPr>
          <w:rFonts w:ascii="Calibri" w:hAnsi="Calibri" w:cs="Calibri"/>
        </w:rPr>
      </w:pPr>
      <w:r w:rsidRPr="00C875FB">
        <w:rPr>
          <w:rFonts w:ascii="Calibri" w:hAnsi="Calibri" w:cs="Calibri"/>
        </w:rPr>
        <w:t>Step 4: Reflect and Discuss</w:t>
      </w:r>
    </w:p>
    <w:p w14:paraId="2E4DD955" w14:textId="6A52DB25" w:rsidR="00155968" w:rsidRPr="00D80177" w:rsidRDefault="00155968" w:rsidP="00D80177">
      <w:pPr>
        <w:pStyle w:val="ListParagraph"/>
        <w:numPr>
          <w:ilvl w:val="0"/>
          <w:numId w:val="71"/>
        </w:numPr>
        <w:spacing w:after="0" w:line="240" w:lineRule="auto"/>
        <w:rPr>
          <w:rFonts w:ascii="Calibri" w:hAnsi="Calibri" w:cs="Calibri"/>
        </w:rPr>
      </w:pPr>
      <w:r w:rsidRPr="00D80177">
        <w:rPr>
          <w:rFonts w:ascii="Calibri" w:hAnsi="Calibri" w:cs="Calibri"/>
        </w:rPr>
        <w:t>What was easy or challenging about using AIDET?</w:t>
      </w:r>
    </w:p>
    <w:p w14:paraId="7663592F" w14:textId="34B344CC" w:rsidR="00155968" w:rsidRPr="00D80177" w:rsidRDefault="00155968" w:rsidP="00D80177">
      <w:pPr>
        <w:pStyle w:val="ListParagraph"/>
        <w:numPr>
          <w:ilvl w:val="0"/>
          <w:numId w:val="71"/>
        </w:numPr>
        <w:spacing w:after="0" w:line="240" w:lineRule="auto"/>
        <w:rPr>
          <w:rFonts w:ascii="Calibri" w:hAnsi="Calibri" w:cs="Calibri"/>
        </w:rPr>
      </w:pPr>
      <w:r w:rsidRPr="00D80177">
        <w:rPr>
          <w:rFonts w:ascii="Calibri" w:hAnsi="Calibri" w:cs="Calibri"/>
        </w:rPr>
        <w:t>Why do you think this kind of communication matters in healthcare?</w:t>
      </w:r>
    </w:p>
    <w:p w14:paraId="5C614FCA" w14:textId="77777777" w:rsidR="00155968" w:rsidRPr="00D80177" w:rsidRDefault="00155968" w:rsidP="00D80177">
      <w:pPr>
        <w:pStyle w:val="ListParagraph"/>
        <w:numPr>
          <w:ilvl w:val="0"/>
          <w:numId w:val="71"/>
        </w:numPr>
        <w:spacing w:after="0" w:line="240" w:lineRule="auto"/>
        <w:rPr>
          <w:rFonts w:ascii="Calibri" w:hAnsi="Calibri" w:cs="Calibri"/>
        </w:rPr>
      </w:pPr>
      <w:r w:rsidRPr="00D80177">
        <w:rPr>
          <w:rFonts w:ascii="Calibri" w:hAnsi="Calibri" w:cs="Calibri"/>
        </w:rPr>
        <w:t>What part of AIDET do you think will help patients feel the most comfortable and supported?</w:t>
      </w:r>
    </w:p>
    <w:p w14:paraId="099D8C80" w14:textId="77777777" w:rsidR="00155968" w:rsidRPr="00C875FB" w:rsidRDefault="00155968" w:rsidP="00C875FB">
      <w:pPr>
        <w:spacing w:after="0" w:line="240" w:lineRule="auto"/>
        <w:rPr>
          <w:rFonts w:ascii="Calibri" w:hAnsi="Calibri" w:cs="Calibri"/>
        </w:rPr>
      </w:pPr>
    </w:p>
    <w:p w14:paraId="0369C3EB" w14:textId="5C97AFB3" w:rsidR="00155968" w:rsidRPr="00C875FB" w:rsidRDefault="00155968" w:rsidP="00C875FB">
      <w:pPr>
        <w:spacing w:after="0" w:line="240" w:lineRule="auto"/>
        <w:rPr>
          <w:rFonts w:ascii="Calibri" w:hAnsi="Calibri" w:cs="Calibri"/>
        </w:rPr>
      </w:pPr>
      <w:r w:rsidRPr="00C875FB">
        <w:rPr>
          <w:rFonts w:ascii="Calibri" w:hAnsi="Calibri" w:cs="Calibri"/>
        </w:rPr>
        <w:t>Evaluation Criteria</w:t>
      </w:r>
    </w:p>
    <w:p w14:paraId="56A906A5" w14:textId="2EDB4FB4" w:rsidR="00155968" w:rsidRPr="003407F0" w:rsidRDefault="00155968" w:rsidP="003407F0">
      <w:pPr>
        <w:pStyle w:val="ListParagraph"/>
        <w:numPr>
          <w:ilvl w:val="0"/>
          <w:numId w:val="72"/>
        </w:numPr>
        <w:spacing w:after="0" w:line="240" w:lineRule="auto"/>
        <w:rPr>
          <w:rFonts w:ascii="Calibri" w:hAnsi="Calibri" w:cs="Calibri"/>
        </w:rPr>
      </w:pPr>
      <w:r w:rsidRPr="003407F0">
        <w:rPr>
          <w:rFonts w:ascii="Calibri" w:hAnsi="Calibri" w:cs="Calibri"/>
        </w:rPr>
        <w:t>Script or role-play clearly follows all five AIDET steps</w:t>
      </w:r>
    </w:p>
    <w:p w14:paraId="59202ED4" w14:textId="03853954" w:rsidR="00155968" w:rsidRPr="003407F0" w:rsidRDefault="00155968" w:rsidP="003407F0">
      <w:pPr>
        <w:pStyle w:val="ListParagraph"/>
        <w:numPr>
          <w:ilvl w:val="0"/>
          <w:numId w:val="72"/>
        </w:numPr>
        <w:spacing w:after="0" w:line="240" w:lineRule="auto"/>
        <w:rPr>
          <w:rFonts w:ascii="Calibri" w:hAnsi="Calibri" w:cs="Calibri"/>
        </w:rPr>
      </w:pPr>
      <w:r w:rsidRPr="003407F0">
        <w:rPr>
          <w:rFonts w:ascii="Calibri" w:hAnsi="Calibri" w:cs="Calibri"/>
        </w:rPr>
        <w:t>Demonstrates professional tone and clear communication</w:t>
      </w:r>
    </w:p>
    <w:p w14:paraId="6DC4232F" w14:textId="42B15D3F" w:rsidR="00155968" w:rsidRPr="003407F0" w:rsidRDefault="00155968" w:rsidP="003407F0">
      <w:pPr>
        <w:pStyle w:val="ListParagraph"/>
        <w:numPr>
          <w:ilvl w:val="0"/>
          <w:numId w:val="72"/>
        </w:numPr>
        <w:spacing w:after="0" w:line="240" w:lineRule="auto"/>
        <w:rPr>
          <w:rFonts w:ascii="Calibri" w:hAnsi="Calibri" w:cs="Calibri"/>
        </w:rPr>
      </w:pPr>
      <w:r w:rsidRPr="003407F0">
        <w:rPr>
          <w:rFonts w:ascii="Calibri" w:hAnsi="Calibri" w:cs="Calibri"/>
        </w:rPr>
        <w:t>Reflection shows understanding of AIDET’s importance in patient care</w:t>
      </w:r>
    </w:p>
    <w:p w14:paraId="462CFB3B" w14:textId="77777777" w:rsidR="007767EF" w:rsidRPr="00C875FB" w:rsidRDefault="007767EF" w:rsidP="00C875FB">
      <w:pPr>
        <w:spacing w:after="0" w:line="240" w:lineRule="auto"/>
        <w:rPr>
          <w:rFonts w:ascii="Calibri" w:hAnsi="Calibri" w:cs="Calibri"/>
        </w:rPr>
      </w:pPr>
    </w:p>
    <w:p w14:paraId="55C01F18" w14:textId="77777777" w:rsidR="00D80177" w:rsidRDefault="00D80177" w:rsidP="00C875FB">
      <w:pPr>
        <w:spacing w:after="0" w:line="240" w:lineRule="auto"/>
        <w:rPr>
          <w:rFonts w:ascii="Segoe UI Emoji" w:hAnsi="Segoe UI Emoji" w:cs="Segoe UI Emoji"/>
        </w:rPr>
      </w:pPr>
    </w:p>
    <w:p w14:paraId="46AEF15B" w14:textId="399CF718" w:rsidR="007767EF" w:rsidRPr="00E92EA0" w:rsidRDefault="007767EF" w:rsidP="00C875FB">
      <w:pPr>
        <w:spacing w:after="0" w:line="240" w:lineRule="auto"/>
        <w:rPr>
          <w:rFonts w:ascii="Calibri" w:hAnsi="Calibri" w:cs="Calibri"/>
          <w:b/>
          <w:bCs/>
        </w:rPr>
      </w:pPr>
      <w:r w:rsidRPr="00E92EA0">
        <w:rPr>
          <w:rFonts w:ascii="Calibri" w:hAnsi="Calibri" w:cs="Calibri"/>
          <w:b/>
          <w:bCs/>
        </w:rPr>
        <w:t>AIDET Role-Play Cards</w:t>
      </w:r>
    </w:p>
    <w:p w14:paraId="406E119E" w14:textId="77777777" w:rsidR="007767EF" w:rsidRPr="00C875FB" w:rsidRDefault="007767EF" w:rsidP="00C875FB">
      <w:pPr>
        <w:spacing w:after="0" w:line="240" w:lineRule="auto"/>
        <w:rPr>
          <w:rFonts w:ascii="Calibri" w:hAnsi="Calibri" w:cs="Calibri"/>
        </w:rPr>
      </w:pPr>
      <w:r w:rsidRPr="00C875FB">
        <w:rPr>
          <w:rFonts w:ascii="Calibri" w:hAnsi="Calibri" w:cs="Calibri"/>
        </w:rPr>
        <w:t>Use these in pairs or small groups. Have students choose or be assigned one card and role-play the scenario using the AIDET format.</w:t>
      </w:r>
    </w:p>
    <w:p w14:paraId="59A6A0E8" w14:textId="77777777" w:rsidR="007767EF" w:rsidRPr="00C875FB" w:rsidRDefault="007767EF" w:rsidP="00C875FB">
      <w:pPr>
        <w:spacing w:after="0" w:line="240" w:lineRule="auto"/>
        <w:rPr>
          <w:rFonts w:ascii="Calibri" w:hAnsi="Calibri" w:cs="Calibri"/>
        </w:rPr>
      </w:pPr>
    </w:p>
    <w:p w14:paraId="6877BB32" w14:textId="77777777" w:rsidR="007767EF" w:rsidRPr="00C875FB" w:rsidRDefault="007767EF" w:rsidP="00C875FB">
      <w:pPr>
        <w:spacing w:after="0" w:line="240" w:lineRule="auto"/>
        <w:rPr>
          <w:rFonts w:ascii="Calibri" w:hAnsi="Calibri" w:cs="Calibri"/>
        </w:rPr>
      </w:pPr>
      <w:r w:rsidRPr="00C875FB">
        <w:rPr>
          <w:rFonts w:ascii="Calibri" w:hAnsi="Calibri" w:cs="Calibri"/>
        </w:rPr>
        <w:t>Card 1: First Day, First Hello</w:t>
      </w:r>
    </w:p>
    <w:p w14:paraId="545561FA" w14:textId="77777777" w:rsidR="007767EF" w:rsidRPr="00C875FB" w:rsidRDefault="007767EF" w:rsidP="00C875FB">
      <w:pPr>
        <w:spacing w:after="0" w:line="240" w:lineRule="auto"/>
        <w:rPr>
          <w:rFonts w:ascii="Calibri" w:hAnsi="Calibri" w:cs="Calibri"/>
        </w:rPr>
      </w:pPr>
      <w:r w:rsidRPr="00C875FB">
        <w:rPr>
          <w:rFonts w:ascii="Calibri" w:hAnsi="Calibri" w:cs="Calibri"/>
        </w:rPr>
        <w:t>You’re a nursing assistant walking into a patient’s room for the first time. The patient is recovering from surgery and looks nervous. Introduce yourself and explain what you’re there to do.</w:t>
      </w:r>
    </w:p>
    <w:p w14:paraId="6A9C947A" w14:textId="77777777" w:rsidR="007767EF" w:rsidRPr="00C875FB" w:rsidRDefault="007767EF" w:rsidP="00C875FB">
      <w:pPr>
        <w:spacing w:after="0" w:line="240" w:lineRule="auto"/>
        <w:rPr>
          <w:rFonts w:ascii="Calibri" w:hAnsi="Calibri" w:cs="Calibri"/>
        </w:rPr>
      </w:pPr>
    </w:p>
    <w:p w14:paraId="13F8F24D" w14:textId="77777777" w:rsidR="007767EF" w:rsidRPr="00C875FB" w:rsidRDefault="007767EF" w:rsidP="00C875FB">
      <w:pPr>
        <w:spacing w:after="0" w:line="240" w:lineRule="auto"/>
        <w:rPr>
          <w:rFonts w:ascii="Calibri" w:hAnsi="Calibri" w:cs="Calibri"/>
        </w:rPr>
      </w:pPr>
      <w:r w:rsidRPr="00C875FB">
        <w:rPr>
          <w:rFonts w:ascii="Calibri" w:hAnsi="Calibri" w:cs="Calibri"/>
        </w:rPr>
        <w:t>Card 2: Running Late</w:t>
      </w:r>
    </w:p>
    <w:p w14:paraId="50742F9D" w14:textId="77777777" w:rsidR="007767EF" w:rsidRPr="00C875FB" w:rsidRDefault="007767EF" w:rsidP="00C875FB">
      <w:pPr>
        <w:spacing w:after="0" w:line="240" w:lineRule="auto"/>
        <w:rPr>
          <w:rFonts w:ascii="Calibri" w:hAnsi="Calibri" w:cs="Calibri"/>
        </w:rPr>
      </w:pPr>
      <w:r w:rsidRPr="00C875FB">
        <w:rPr>
          <w:rFonts w:ascii="Calibri" w:hAnsi="Calibri" w:cs="Calibri"/>
        </w:rPr>
        <w:t>You’re a technician arriving 15 minutes late to take a patient for an X-ray. The patient has been waiting and looks frustrated. Use AIDET to acknowledge the delay and explain what happens next.</w:t>
      </w:r>
    </w:p>
    <w:p w14:paraId="14538A5B" w14:textId="77777777" w:rsidR="007767EF" w:rsidRPr="00C875FB" w:rsidRDefault="007767EF" w:rsidP="00C875FB">
      <w:pPr>
        <w:spacing w:after="0" w:line="240" w:lineRule="auto"/>
        <w:rPr>
          <w:rFonts w:ascii="Calibri" w:hAnsi="Calibri" w:cs="Calibri"/>
        </w:rPr>
      </w:pPr>
    </w:p>
    <w:p w14:paraId="63EF833F" w14:textId="77777777" w:rsidR="007767EF" w:rsidRPr="00C875FB" w:rsidRDefault="007767EF" w:rsidP="00C875FB">
      <w:pPr>
        <w:spacing w:after="0" w:line="240" w:lineRule="auto"/>
        <w:rPr>
          <w:rFonts w:ascii="Calibri" w:hAnsi="Calibri" w:cs="Calibri"/>
        </w:rPr>
      </w:pPr>
      <w:r w:rsidRPr="00C875FB">
        <w:rPr>
          <w:rFonts w:ascii="Calibri" w:hAnsi="Calibri" w:cs="Calibri"/>
        </w:rPr>
        <w:t>Card 3: Family Questions</w:t>
      </w:r>
    </w:p>
    <w:p w14:paraId="768AFEF2" w14:textId="77777777" w:rsidR="007767EF" w:rsidRPr="00C875FB" w:rsidRDefault="007767EF" w:rsidP="00C875FB">
      <w:pPr>
        <w:spacing w:after="0" w:line="240" w:lineRule="auto"/>
        <w:rPr>
          <w:rFonts w:ascii="Calibri" w:hAnsi="Calibri" w:cs="Calibri"/>
        </w:rPr>
      </w:pPr>
      <w:r w:rsidRPr="00C875FB">
        <w:rPr>
          <w:rFonts w:ascii="Calibri" w:hAnsi="Calibri" w:cs="Calibri"/>
        </w:rPr>
        <w:t xml:space="preserve">You’re a nurse and a patient’s family member </w:t>
      </w:r>
      <w:proofErr w:type="gramStart"/>
      <w:r w:rsidRPr="00C875FB">
        <w:rPr>
          <w:rFonts w:ascii="Calibri" w:hAnsi="Calibri" w:cs="Calibri"/>
        </w:rPr>
        <w:t>is</w:t>
      </w:r>
      <w:proofErr w:type="gramEnd"/>
      <w:r w:rsidRPr="00C875FB">
        <w:rPr>
          <w:rFonts w:ascii="Calibri" w:hAnsi="Calibri" w:cs="Calibri"/>
        </w:rPr>
        <w:t xml:space="preserve"> asking a lot of questions. They seem worried. Use AIDET to respectfully introduce yourself and give an update about what’s going on.</w:t>
      </w:r>
    </w:p>
    <w:p w14:paraId="4D637BCE" w14:textId="77777777" w:rsidR="007767EF" w:rsidRPr="00C875FB" w:rsidRDefault="007767EF" w:rsidP="00C875FB">
      <w:pPr>
        <w:spacing w:after="0" w:line="240" w:lineRule="auto"/>
        <w:rPr>
          <w:rFonts w:ascii="Calibri" w:hAnsi="Calibri" w:cs="Calibri"/>
        </w:rPr>
      </w:pPr>
    </w:p>
    <w:p w14:paraId="7C916B45" w14:textId="77777777" w:rsidR="007767EF" w:rsidRPr="00C875FB" w:rsidRDefault="007767EF" w:rsidP="00C875FB">
      <w:pPr>
        <w:spacing w:after="0" w:line="240" w:lineRule="auto"/>
        <w:rPr>
          <w:rFonts w:ascii="Calibri" w:hAnsi="Calibri" w:cs="Calibri"/>
        </w:rPr>
      </w:pPr>
      <w:r w:rsidRPr="00C875FB">
        <w:rPr>
          <w:rFonts w:ascii="Calibri" w:hAnsi="Calibri" w:cs="Calibri"/>
        </w:rPr>
        <w:t>Card 4: New Procedure</w:t>
      </w:r>
    </w:p>
    <w:p w14:paraId="71CD234F" w14:textId="3BDC0DF4" w:rsidR="007767EF" w:rsidRPr="00C875FB" w:rsidRDefault="007767EF" w:rsidP="00C875FB">
      <w:pPr>
        <w:spacing w:after="0" w:line="240" w:lineRule="auto"/>
        <w:rPr>
          <w:rFonts w:ascii="Calibri" w:hAnsi="Calibri" w:cs="Calibri"/>
        </w:rPr>
      </w:pPr>
      <w:r w:rsidRPr="00C875FB">
        <w:rPr>
          <w:rFonts w:ascii="Calibri" w:hAnsi="Calibri" w:cs="Calibri"/>
        </w:rPr>
        <w:t xml:space="preserve">You’re a healthcare worker preparing a patient for a test they’ve never had before. Use AIDET to explain the steps and what to </w:t>
      </w:r>
      <w:r w:rsidR="00E92EA0" w:rsidRPr="00C875FB">
        <w:rPr>
          <w:rFonts w:ascii="Calibri" w:hAnsi="Calibri" w:cs="Calibri"/>
        </w:rPr>
        <w:t>expect and</w:t>
      </w:r>
      <w:r w:rsidRPr="00C875FB">
        <w:rPr>
          <w:rFonts w:ascii="Calibri" w:hAnsi="Calibri" w:cs="Calibri"/>
        </w:rPr>
        <w:t xml:space="preserve"> thank them for their cooperation.</w:t>
      </w:r>
    </w:p>
    <w:p w14:paraId="65D0879B" w14:textId="77777777" w:rsidR="007767EF" w:rsidRPr="00C875FB" w:rsidRDefault="007767EF" w:rsidP="00C875FB">
      <w:pPr>
        <w:spacing w:after="0" w:line="240" w:lineRule="auto"/>
        <w:rPr>
          <w:rFonts w:ascii="Calibri" w:hAnsi="Calibri" w:cs="Calibri"/>
        </w:rPr>
      </w:pPr>
    </w:p>
    <w:p w14:paraId="0BEF3388" w14:textId="77777777" w:rsidR="007767EF" w:rsidRPr="00C875FB" w:rsidRDefault="007767EF" w:rsidP="00C875FB">
      <w:pPr>
        <w:spacing w:after="0" w:line="240" w:lineRule="auto"/>
        <w:rPr>
          <w:rFonts w:ascii="Calibri" w:hAnsi="Calibri" w:cs="Calibri"/>
        </w:rPr>
      </w:pPr>
      <w:r w:rsidRPr="00C875FB">
        <w:rPr>
          <w:rFonts w:ascii="Calibri" w:hAnsi="Calibri" w:cs="Calibri"/>
        </w:rPr>
        <w:t>Card 5: Discharge Time</w:t>
      </w:r>
    </w:p>
    <w:p w14:paraId="7298A34C" w14:textId="77777777" w:rsidR="007767EF" w:rsidRPr="00C875FB" w:rsidRDefault="007767EF" w:rsidP="00C875FB">
      <w:pPr>
        <w:spacing w:after="0" w:line="240" w:lineRule="auto"/>
        <w:rPr>
          <w:rFonts w:ascii="Calibri" w:hAnsi="Calibri" w:cs="Calibri"/>
        </w:rPr>
      </w:pPr>
      <w:r w:rsidRPr="00C875FB">
        <w:rPr>
          <w:rFonts w:ascii="Calibri" w:hAnsi="Calibri" w:cs="Calibri"/>
        </w:rPr>
        <w:t>The patient is ready to go home. Use AIDET to walk them through what they need to know before leaving, and to thank them and their family for being great to work with.</w:t>
      </w:r>
    </w:p>
    <w:p w14:paraId="64BD91F8" w14:textId="77777777" w:rsidR="007767EF" w:rsidRPr="00C875FB" w:rsidRDefault="007767EF" w:rsidP="00C875FB">
      <w:pPr>
        <w:spacing w:after="0" w:line="240" w:lineRule="auto"/>
        <w:rPr>
          <w:rFonts w:ascii="Calibri" w:hAnsi="Calibri" w:cs="Calibri"/>
        </w:rPr>
      </w:pPr>
    </w:p>
    <w:p w14:paraId="315D33A1" w14:textId="414D30E6" w:rsidR="00817F98" w:rsidRDefault="00817F98">
      <w:pPr>
        <w:rPr>
          <w:rFonts w:ascii="Calibri" w:hAnsi="Calibri" w:cs="Calibri"/>
        </w:rPr>
      </w:pPr>
      <w:r>
        <w:rPr>
          <w:rFonts w:ascii="Calibri" w:hAnsi="Calibri" w:cs="Calibri"/>
        </w:rPr>
        <w:br w:type="page"/>
      </w:r>
    </w:p>
    <w:p w14:paraId="4959B003" w14:textId="77777777" w:rsidR="007767EF" w:rsidRPr="00C875FB" w:rsidRDefault="007767EF" w:rsidP="00C875FB">
      <w:pPr>
        <w:spacing w:after="0" w:line="240" w:lineRule="auto"/>
        <w:rPr>
          <w:rFonts w:ascii="Calibri" w:hAnsi="Calibri" w:cs="Calibri"/>
        </w:rPr>
      </w:pPr>
    </w:p>
    <w:p w14:paraId="0F7307FB" w14:textId="554BB1DE" w:rsidR="007767EF" w:rsidRPr="00C875FB" w:rsidRDefault="007767EF" w:rsidP="00C875FB">
      <w:pPr>
        <w:spacing w:after="0" w:line="240" w:lineRule="auto"/>
        <w:rPr>
          <w:rFonts w:ascii="Calibri" w:hAnsi="Calibri" w:cs="Calibri"/>
        </w:rPr>
      </w:pPr>
      <w:r w:rsidRPr="00C875FB">
        <w:rPr>
          <w:rFonts w:ascii="Calibri" w:hAnsi="Calibri" w:cs="Calibri"/>
        </w:rPr>
        <w:t>AIDET Practice Template</w:t>
      </w:r>
    </w:p>
    <w:p w14:paraId="4B05D73D" w14:textId="77777777" w:rsidR="007767EF" w:rsidRPr="00C875FB" w:rsidRDefault="007767EF" w:rsidP="00C875FB">
      <w:pPr>
        <w:spacing w:after="0" w:line="240" w:lineRule="auto"/>
        <w:rPr>
          <w:rFonts w:ascii="Calibri" w:hAnsi="Calibri" w:cs="Calibri"/>
        </w:rPr>
      </w:pPr>
      <w:r w:rsidRPr="00C875FB">
        <w:rPr>
          <w:rFonts w:ascii="Calibri" w:hAnsi="Calibri" w:cs="Calibri"/>
        </w:rPr>
        <w:t>Name: ___________________________</w:t>
      </w:r>
    </w:p>
    <w:p w14:paraId="3A1F1BB3" w14:textId="77777777" w:rsidR="007767EF" w:rsidRPr="00C875FB" w:rsidRDefault="007767EF" w:rsidP="00C875FB">
      <w:pPr>
        <w:spacing w:after="0" w:line="240" w:lineRule="auto"/>
        <w:rPr>
          <w:rFonts w:ascii="Calibri" w:hAnsi="Calibri" w:cs="Calibri"/>
        </w:rPr>
      </w:pPr>
      <w:r w:rsidRPr="00C875FB">
        <w:rPr>
          <w:rFonts w:ascii="Calibri" w:hAnsi="Calibri" w:cs="Calibri"/>
        </w:rPr>
        <w:t>Role: ____________________________ (Example: Nursing Assistant, Radiology Tech, etc.)</w:t>
      </w:r>
    </w:p>
    <w:p w14:paraId="56766204" w14:textId="77777777" w:rsidR="007767EF" w:rsidRPr="00C875FB" w:rsidRDefault="007767EF" w:rsidP="00C875FB">
      <w:pPr>
        <w:spacing w:after="0" w:line="240" w:lineRule="auto"/>
        <w:rPr>
          <w:rFonts w:ascii="Calibri" w:hAnsi="Calibri" w:cs="Calibri"/>
        </w:rPr>
      </w:pPr>
      <w:r w:rsidRPr="00C875FB">
        <w:rPr>
          <w:rFonts w:ascii="Calibri" w:hAnsi="Calibri" w:cs="Calibri"/>
        </w:rPr>
        <w:t>Scenario: _________________________ (Choose or create a patient situation)</w:t>
      </w:r>
    </w:p>
    <w:p w14:paraId="169B11F1" w14:textId="77777777" w:rsidR="007767EF" w:rsidRPr="00C875FB" w:rsidRDefault="007767EF" w:rsidP="00C875FB">
      <w:pPr>
        <w:spacing w:after="0" w:line="240" w:lineRule="auto"/>
        <w:rPr>
          <w:rFonts w:ascii="Calibri" w:hAnsi="Calibri" w:cs="Calibri"/>
        </w:rPr>
      </w:pPr>
    </w:p>
    <w:p w14:paraId="560BFFE6" w14:textId="77777777" w:rsidR="007767EF" w:rsidRPr="00C875FB" w:rsidRDefault="007767EF" w:rsidP="00C875FB">
      <w:pPr>
        <w:spacing w:after="0" w:line="240" w:lineRule="auto"/>
        <w:rPr>
          <w:rFonts w:ascii="Calibri" w:hAnsi="Calibri" w:cs="Calibri"/>
        </w:rPr>
      </w:pPr>
      <w:r w:rsidRPr="00C875FB">
        <w:rPr>
          <w:rFonts w:ascii="Calibri" w:hAnsi="Calibri" w:cs="Calibri"/>
        </w:rPr>
        <w:t>A – Acknowledge:</w:t>
      </w:r>
    </w:p>
    <w:p w14:paraId="256500FC" w14:textId="77777777" w:rsidR="007767EF" w:rsidRPr="00C875FB" w:rsidRDefault="007767EF" w:rsidP="00C875FB">
      <w:pPr>
        <w:spacing w:after="0" w:line="240" w:lineRule="auto"/>
        <w:rPr>
          <w:rFonts w:ascii="Calibri" w:hAnsi="Calibri" w:cs="Calibri"/>
        </w:rPr>
      </w:pPr>
      <w:r w:rsidRPr="00C875FB">
        <w:rPr>
          <w:rFonts w:ascii="Calibri" w:hAnsi="Calibri" w:cs="Calibri"/>
        </w:rPr>
        <w:t>How will you greet the patient or family?</w:t>
      </w:r>
    </w:p>
    <w:p w14:paraId="2EE382A3" w14:textId="77777777" w:rsidR="007767EF" w:rsidRPr="00C875FB" w:rsidRDefault="007767EF" w:rsidP="00C875FB">
      <w:pPr>
        <w:spacing w:after="0" w:line="240" w:lineRule="auto"/>
        <w:rPr>
          <w:rFonts w:ascii="Calibri" w:hAnsi="Calibri" w:cs="Calibri"/>
        </w:rPr>
      </w:pPr>
    </w:p>
    <w:p w14:paraId="69177ECE" w14:textId="77777777" w:rsidR="007767EF" w:rsidRPr="00C875FB" w:rsidRDefault="007767EF" w:rsidP="00C875FB">
      <w:pPr>
        <w:spacing w:after="0" w:line="240" w:lineRule="auto"/>
        <w:rPr>
          <w:rFonts w:ascii="Calibri" w:hAnsi="Calibri" w:cs="Calibri"/>
        </w:rPr>
      </w:pPr>
      <w:r w:rsidRPr="00C875FB">
        <w:rPr>
          <w:rFonts w:ascii="Calibri" w:hAnsi="Calibri" w:cs="Calibri"/>
        </w:rPr>
        <w:t>I – Introduce:</w:t>
      </w:r>
    </w:p>
    <w:p w14:paraId="45688BA3" w14:textId="77777777" w:rsidR="007767EF" w:rsidRPr="00C875FB" w:rsidRDefault="007767EF" w:rsidP="00C875FB">
      <w:pPr>
        <w:spacing w:after="0" w:line="240" w:lineRule="auto"/>
        <w:rPr>
          <w:rFonts w:ascii="Calibri" w:hAnsi="Calibri" w:cs="Calibri"/>
        </w:rPr>
      </w:pPr>
      <w:r w:rsidRPr="00C875FB">
        <w:rPr>
          <w:rFonts w:ascii="Calibri" w:hAnsi="Calibri" w:cs="Calibri"/>
        </w:rPr>
        <w:t>What will you say about who you are and your role?</w:t>
      </w:r>
    </w:p>
    <w:p w14:paraId="56C1CE25" w14:textId="77777777" w:rsidR="007767EF" w:rsidRPr="00C875FB" w:rsidRDefault="007767EF" w:rsidP="00C875FB">
      <w:pPr>
        <w:spacing w:after="0" w:line="240" w:lineRule="auto"/>
        <w:rPr>
          <w:rFonts w:ascii="Calibri" w:hAnsi="Calibri" w:cs="Calibri"/>
        </w:rPr>
      </w:pPr>
    </w:p>
    <w:p w14:paraId="640E4ACA" w14:textId="77777777" w:rsidR="007767EF" w:rsidRPr="00C875FB" w:rsidRDefault="007767EF" w:rsidP="00C875FB">
      <w:pPr>
        <w:spacing w:after="0" w:line="240" w:lineRule="auto"/>
        <w:rPr>
          <w:rFonts w:ascii="Calibri" w:hAnsi="Calibri" w:cs="Calibri"/>
        </w:rPr>
      </w:pPr>
      <w:r w:rsidRPr="00C875FB">
        <w:rPr>
          <w:rFonts w:ascii="Calibri" w:hAnsi="Calibri" w:cs="Calibri"/>
        </w:rPr>
        <w:t>D – Duration:</w:t>
      </w:r>
    </w:p>
    <w:p w14:paraId="13581010" w14:textId="77777777" w:rsidR="007767EF" w:rsidRPr="00C875FB" w:rsidRDefault="007767EF" w:rsidP="00C875FB">
      <w:pPr>
        <w:spacing w:after="0" w:line="240" w:lineRule="auto"/>
        <w:rPr>
          <w:rFonts w:ascii="Calibri" w:hAnsi="Calibri" w:cs="Calibri"/>
        </w:rPr>
      </w:pPr>
      <w:r w:rsidRPr="00C875FB">
        <w:rPr>
          <w:rFonts w:ascii="Calibri" w:hAnsi="Calibri" w:cs="Calibri"/>
        </w:rPr>
        <w:t>What time expectations will you give or explain?</w:t>
      </w:r>
    </w:p>
    <w:p w14:paraId="346CDFC6" w14:textId="77777777" w:rsidR="007767EF" w:rsidRPr="00C875FB" w:rsidRDefault="007767EF" w:rsidP="00C875FB">
      <w:pPr>
        <w:spacing w:after="0" w:line="240" w:lineRule="auto"/>
        <w:rPr>
          <w:rFonts w:ascii="Calibri" w:hAnsi="Calibri" w:cs="Calibri"/>
        </w:rPr>
      </w:pPr>
    </w:p>
    <w:p w14:paraId="4FD17DFA" w14:textId="77777777" w:rsidR="007767EF" w:rsidRPr="00C875FB" w:rsidRDefault="007767EF" w:rsidP="00C875FB">
      <w:pPr>
        <w:spacing w:after="0" w:line="240" w:lineRule="auto"/>
        <w:rPr>
          <w:rFonts w:ascii="Calibri" w:hAnsi="Calibri" w:cs="Calibri"/>
        </w:rPr>
      </w:pPr>
      <w:r w:rsidRPr="00C875FB">
        <w:rPr>
          <w:rFonts w:ascii="Calibri" w:hAnsi="Calibri" w:cs="Calibri"/>
        </w:rPr>
        <w:t>E – Explanation:</w:t>
      </w:r>
    </w:p>
    <w:p w14:paraId="32DAD1DD" w14:textId="77777777" w:rsidR="007767EF" w:rsidRPr="00C875FB" w:rsidRDefault="007767EF" w:rsidP="00C875FB">
      <w:pPr>
        <w:spacing w:after="0" w:line="240" w:lineRule="auto"/>
        <w:rPr>
          <w:rFonts w:ascii="Calibri" w:hAnsi="Calibri" w:cs="Calibri"/>
        </w:rPr>
      </w:pPr>
      <w:r w:rsidRPr="00C875FB">
        <w:rPr>
          <w:rFonts w:ascii="Calibri" w:hAnsi="Calibri" w:cs="Calibri"/>
        </w:rPr>
        <w:t>How will you describe what’s happening and what to expect?</w:t>
      </w:r>
    </w:p>
    <w:p w14:paraId="0FB1D04C" w14:textId="77777777" w:rsidR="007767EF" w:rsidRPr="00C875FB" w:rsidRDefault="007767EF" w:rsidP="00C875FB">
      <w:pPr>
        <w:spacing w:after="0" w:line="240" w:lineRule="auto"/>
        <w:rPr>
          <w:rFonts w:ascii="Calibri" w:hAnsi="Calibri" w:cs="Calibri"/>
        </w:rPr>
      </w:pPr>
    </w:p>
    <w:p w14:paraId="3390B240" w14:textId="77777777" w:rsidR="007767EF" w:rsidRPr="00C875FB" w:rsidRDefault="007767EF" w:rsidP="00C875FB">
      <w:pPr>
        <w:spacing w:after="0" w:line="240" w:lineRule="auto"/>
        <w:rPr>
          <w:rFonts w:ascii="Calibri" w:hAnsi="Calibri" w:cs="Calibri"/>
        </w:rPr>
      </w:pPr>
      <w:r w:rsidRPr="00C875FB">
        <w:rPr>
          <w:rFonts w:ascii="Calibri" w:hAnsi="Calibri" w:cs="Calibri"/>
        </w:rPr>
        <w:t>T – Thank You:</w:t>
      </w:r>
    </w:p>
    <w:p w14:paraId="51131565" w14:textId="77777777" w:rsidR="007767EF" w:rsidRPr="00C875FB" w:rsidRDefault="007767EF" w:rsidP="00C875FB">
      <w:pPr>
        <w:spacing w:after="0" w:line="240" w:lineRule="auto"/>
        <w:rPr>
          <w:rFonts w:ascii="Calibri" w:hAnsi="Calibri" w:cs="Calibri"/>
        </w:rPr>
      </w:pPr>
      <w:r w:rsidRPr="00C875FB">
        <w:rPr>
          <w:rFonts w:ascii="Calibri" w:hAnsi="Calibri" w:cs="Calibri"/>
        </w:rPr>
        <w:t>How will you express gratitude or appreciation?</w:t>
      </w:r>
    </w:p>
    <w:p w14:paraId="64289CDB" w14:textId="77777777" w:rsidR="007767EF" w:rsidRPr="00C875FB" w:rsidRDefault="007767EF" w:rsidP="00C875FB">
      <w:pPr>
        <w:spacing w:after="0" w:line="240" w:lineRule="auto"/>
        <w:rPr>
          <w:rFonts w:ascii="Calibri" w:hAnsi="Calibri" w:cs="Calibri"/>
        </w:rPr>
      </w:pPr>
    </w:p>
    <w:p w14:paraId="4603EBA4" w14:textId="77777777" w:rsidR="007767EF" w:rsidRPr="00C875FB" w:rsidRDefault="007767EF" w:rsidP="00C875FB">
      <w:pPr>
        <w:spacing w:after="0" w:line="240" w:lineRule="auto"/>
        <w:rPr>
          <w:rFonts w:ascii="Calibri" w:hAnsi="Calibri" w:cs="Calibri"/>
        </w:rPr>
      </w:pPr>
    </w:p>
    <w:p w14:paraId="01BBB371" w14:textId="77777777" w:rsidR="00155968" w:rsidRPr="004E6EC5" w:rsidRDefault="00155968" w:rsidP="004E6EC5">
      <w:pPr>
        <w:spacing w:after="0" w:line="240" w:lineRule="auto"/>
        <w:rPr>
          <w:rFonts w:ascii="Calibri" w:hAnsi="Calibri" w:cs="Calibri"/>
        </w:rPr>
      </w:pPr>
    </w:p>
    <w:p w14:paraId="2D8A6AF1" w14:textId="3CC9FDB8" w:rsidR="00655706" w:rsidRPr="00836CCE" w:rsidRDefault="00655706" w:rsidP="003577C6">
      <w:pPr>
        <w:pStyle w:val="ListParagraph"/>
        <w:spacing w:after="0" w:line="240" w:lineRule="auto"/>
        <w:rPr>
          <w:rFonts w:ascii="Calibri" w:hAnsi="Calibri" w:cs="Calibri"/>
        </w:rPr>
      </w:pPr>
    </w:p>
    <w:sectPr w:rsidR="00655706" w:rsidRPr="00836CCE"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61872E1"/>
    <w:multiLevelType w:val="hybridMultilevel"/>
    <w:tmpl w:val="F1BC7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668756A"/>
    <w:multiLevelType w:val="hybridMultilevel"/>
    <w:tmpl w:val="6226A7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66B6AF0"/>
    <w:multiLevelType w:val="multilevel"/>
    <w:tmpl w:val="9A76259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A4519D"/>
    <w:multiLevelType w:val="hybridMultilevel"/>
    <w:tmpl w:val="816ED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DF0A16"/>
    <w:multiLevelType w:val="hybridMultilevel"/>
    <w:tmpl w:val="190EA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C315FB2"/>
    <w:multiLevelType w:val="multilevel"/>
    <w:tmpl w:val="12940E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C8A2D4C"/>
    <w:multiLevelType w:val="hybridMultilevel"/>
    <w:tmpl w:val="E6586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FA4852"/>
    <w:multiLevelType w:val="hybridMultilevel"/>
    <w:tmpl w:val="4666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F5B551E"/>
    <w:multiLevelType w:val="multilevel"/>
    <w:tmpl w:val="9A76259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F6306AD"/>
    <w:multiLevelType w:val="multilevel"/>
    <w:tmpl w:val="9A76259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FD353C2"/>
    <w:multiLevelType w:val="multilevel"/>
    <w:tmpl w:val="EC727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100672A4"/>
    <w:multiLevelType w:val="hybridMultilevel"/>
    <w:tmpl w:val="7B56F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110388A"/>
    <w:multiLevelType w:val="hybridMultilevel"/>
    <w:tmpl w:val="9DD809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13A1B5B"/>
    <w:multiLevelType w:val="hybridMultilevel"/>
    <w:tmpl w:val="41689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15D49DA"/>
    <w:multiLevelType w:val="multilevel"/>
    <w:tmpl w:val="CABC3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15DE2754"/>
    <w:multiLevelType w:val="hybridMultilevel"/>
    <w:tmpl w:val="0E4E1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BA40D4A"/>
    <w:multiLevelType w:val="hybridMultilevel"/>
    <w:tmpl w:val="06DC9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DDC2BD3"/>
    <w:multiLevelType w:val="hybridMultilevel"/>
    <w:tmpl w:val="07E43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ED21516"/>
    <w:multiLevelType w:val="hybridMultilevel"/>
    <w:tmpl w:val="629691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64154A7"/>
    <w:multiLevelType w:val="multilevel"/>
    <w:tmpl w:val="9A76259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75060D8"/>
    <w:multiLevelType w:val="multilevel"/>
    <w:tmpl w:val="9A76259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9805248"/>
    <w:multiLevelType w:val="hybridMultilevel"/>
    <w:tmpl w:val="9F1C8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C416BC6"/>
    <w:multiLevelType w:val="hybridMultilevel"/>
    <w:tmpl w:val="91C6C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CF15AF3"/>
    <w:multiLevelType w:val="hybridMultilevel"/>
    <w:tmpl w:val="E794B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DC47C02"/>
    <w:multiLevelType w:val="multilevel"/>
    <w:tmpl w:val="9A76259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F230294"/>
    <w:multiLevelType w:val="multilevel"/>
    <w:tmpl w:val="9A76259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F5174C2"/>
    <w:multiLevelType w:val="hybridMultilevel"/>
    <w:tmpl w:val="0A8AB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8C1737E"/>
    <w:multiLevelType w:val="multilevel"/>
    <w:tmpl w:val="9A76259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A324F0D"/>
    <w:multiLevelType w:val="multilevel"/>
    <w:tmpl w:val="F2CAC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3E1E57A3"/>
    <w:multiLevelType w:val="multilevel"/>
    <w:tmpl w:val="9A762594"/>
    <w:lvl w:ilvl="0">
      <w:start w:val="1"/>
      <w:numFmt w:val="bullet"/>
      <w:lvlText w:val=""/>
      <w:lvlJc w:val="left"/>
      <w:pPr>
        <w:tabs>
          <w:tab w:val="num" w:pos="1080"/>
        </w:tabs>
        <w:ind w:left="1080" w:hanging="360"/>
      </w:pPr>
      <w:rPr>
        <w:rFonts w:ascii="Wingdings" w:hAnsi="Wingdings" w:hint="default"/>
        <w:sz w:val="20"/>
      </w:rPr>
    </w:lvl>
    <w:lvl w:ilvl="1">
      <w:start w:val="1"/>
      <w:numFmt w:val="bullet"/>
      <w:lvlText w:val=""/>
      <w:lvlJc w:val="left"/>
      <w:pPr>
        <w:tabs>
          <w:tab w:val="num" w:pos="1800"/>
        </w:tabs>
        <w:ind w:left="1800" w:hanging="360"/>
      </w:pPr>
      <w:rPr>
        <w:rFonts w:ascii="Wingdings" w:hAnsi="Wingdings" w:hint="default"/>
        <w:sz w:val="20"/>
      </w:rPr>
    </w:lvl>
    <w:lvl w:ilvl="2">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9" w15:restartNumberingAfterBreak="0">
    <w:nsid w:val="3FB302A0"/>
    <w:multiLevelType w:val="hybridMultilevel"/>
    <w:tmpl w:val="BD3894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5730B30"/>
    <w:multiLevelType w:val="multilevel"/>
    <w:tmpl w:val="9A76259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6527473"/>
    <w:multiLevelType w:val="hybridMultilevel"/>
    <w:tmpl w:val="45380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7F66DC9"/>
    <w:multiLevelType w:val="hybridMultilevel"/>
    <w:tmpl w:val="17AA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9DE7EA0"/>
    <w:multiLevelType w:val="hybridMultilevel"/>
    <w:tmpl w:val="2A7AE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A8D4EF8"/>
    <w:multiLevelType w:val="hybridMultilevel"/>
    <w:tmpl w:val="BBB0C9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C8B276A"/>
    <w:multiLevelType w:val="hybridMultilevel"/>
    <w:tmpl w:val="7040E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E7D6454"/>
    <w:multiLevelType w:val="hybridMultilevel"/>
    <w:tmpl w:val="7CBA5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F192DDB"/>
    <w:multiLevelType w:val="hybridMultilevel"/>
    <w:tmpl w:val="ECD89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F204E9E"/>
    <w:multiLevelType w:val="multilevel"/>
    <w:tmpl w:val="9A76259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09E7A10"/>
    <w:multiLevelType w:val="hybridMultilevel"/>
    <w:tmpl w:val="23F83A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2652D30"/>
    <w:multiLevelType w:val="hybridMultilevel"/>
    <w:tmpl w:val="831A2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8102A22"/>
    <w:multiLevelType w:val="hybridMultilevel"/>
    <w:tmpl w:val="4E5CA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8C834A7"/>
    <w:multiLevelType w:val="hybridMultilevel"/>
    <w:tmpl w:val="5874DC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9920E73"/>
    <w:multiLevelType w:val="hybridMultilevel"/>
    <w:tmpl w:val="F95C0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9D766C4"/>
    <w:multiLevelType w:val="multilevel"/>
    <w:tmpl w:val="9A76259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A68140F"/>
    <w:multiLevelType w:val="hybridMultilevel"/>
    <w:tmpl w:val="6E2C2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B343385"/>
    <w:multiLevelType w:val="multilevel"/>
    <w:tmpl w:val="83E0B9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DB64FB1"/>
    <w:multiLevelType w:val="hybridMultilevel"/>
    <w:tmpl w:val="123E23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ED1469A"/>
    <w:multiLevelType w:val="hybridMultilevel"/>
    <w:tmpl w:val="8C8C5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58D2148"/>
    <w:multiLevelType w:val="hybridMultilevel"/>
    <w:tmpl w:val="F9AA8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B5E351E"/>
    <w:multiLevelType w:val="hybridMultilevel"/>
    <w:tmpl w:val="0C766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C9B4325"/>
    <w:multiLevelType w:val="hybridMultilevel"/>
    <w:tmpl w:val="67D0F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C9D219D"/>
    <w:multiLevelType w:val="hybridMultilevel"/>
    <w:tmpl w:val="823E01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6CA40E9F"/>
    <w:multiLevelType w:val="hybridMultilevel"/>
    <w:tmpl w:val="315E67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6F8C27BA"/>
    <w:multiLevelType w:val="hybridMultilevel"/>
    <w:tmpl w:val="7EDAF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26D16DE"/>
    <w:multiLevelType w:val="hybridMultilevel"/>
    <w:tmpl w:val="EAAC8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2D072EE"/>
    <w:multiLevelType w:val="hybridMultilevel"/>
    <w:tmpl w:val="AF3E7A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5935306"/>
    <w:multiLevelType w:val="hybridMultilevel"/>
    <w:tmpl w:val="B094D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5D535A7"/>
    <w:multiLevelType w:val="multilevel"/>
    <w:tmpl w:val="9A76259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752676F"/>
    <w:multiLevelType w:val="hybridMultilevel"/>
    <w:tmpl w:val="B6021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85A6C28"/>
    <w:multiLevelType w:val="hybridMultilevel"/>
    <w:tmpl w:val="385A4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89133F1"/>
    <w:multiLevelType w:val="hybridMultilevel"/>
    <w:tmpl w:val="A254E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9E0667A"/>
    <w:multiLevelType w:val="multilevel"/>
    <w:tmpl w:val="9A76259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A4D3AE4"/>
    <w:multiLevelType w:val="hybridMultilevel"/>
    <w:tmpl w:val="F0EC3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F291D31"/>
    <w:multiLevelType w:val="hybridMultilevel"/>
    <w:tmpl w:val="22629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0974933">
    <w:abstractNumId w:val="8"/>
  </w:num>
  <w:num w:numId="2" w16cid:durableId="1338269453">
    <w:abstractNumId w:val="6"/>
  </w:num>
  <w:num w:numId="3" w16cid:durableId="81798842">
    <w:abstractNumId w:val="5"/>
  </w:num>
  <w:num w:numId="4" w16cid:durableId="813640152">
    <w:abstractNumId w:val="4"/>
  </w:num>
  <w:num w:numId="5" w16cid:durableId="1978027463">
    <w:abstractNumId w:val="7"/>
  </w:num>
  <w:num w:numId="6" w16cid:durableId="1562979981">
    <w:abstractNumId w:val="3"/>
  </w:num>
  <w:num w:numId="7" w16cid:durableId="747922025">
    <w:abstractNumId w:val="2"/>
  </w:num>
  <w:num w:numId="8" w16cid:durableId="1446582138">
    <w:abstractNumId w:val="1"/>
  </w:num>
  <w:num w:numId="9" w16cid:durableId="479616598">
    <w:abstractNumId w:val="0"/>
  </w:num>
  <w:num w:numId="10" w16cid:durableId="2044359833">
    <w:abstractNumId w:val="50"/>
  </w:num>
  <w:num w:numId="11" w16cid:durableId="6371657">
    <w:abstractNumId w:val="60"/>
  </w:num>
  <w:num w:numId="12" w16cid:durableId="1136491960">
    <w:abstractNumId w:val="42"/>
  </w:num>
  <w:num w:numId="13" w16cid:durableId="1493375187">
    <w:abstractNumId w:val="24"/>
  </w:num>
  <w:num w:numId="14" w16cid:durableId="822698797">
    <w:abstractNumId w:val="16"/>
  </w:num>
  <w:num w:numId="15" w16cid:durableId="1290164429">
    <w:abstractNumId w:val="61"/>
  </w:num>
  <w:num w:numId="16" w16cid:durableId="837577210">
    <w:abstractNumId w:val="69"/>
  </w:num>
  <w:num w:numId="17" w16cid:durableId="1413118643">
    <w:abstractNumId w:val="73"/>
  </w:num>
  <w:num w:numId="18" w16cid:durableId="1434593648">
    <w:abstractNumId w:val="53"/>
  </w:num>
  <w:num w:numId="19" w16cid:durableId="1977833577">
    <w:abstractNumId w:val="15"/>
  </w:num>
  <w:num w:numId="20" w16cid:durableId="135799109">
    <w:abstractNumId w:val="25"/>
  </w:num>
  <w:num w:numId="21" w16cid:durableId="1885023870">
    <w:abstractNumId w:val="45"/>
  </w:num>
  <w:num w:numId="22" w16cid:durableId="1476869294">
    <w:abstractNumId w:val="31"/>
  </w:num>
  <w:num w:numId="23" w16cid:durableId="1911496492">
    <w:abstractNumId w:val="26"/>
  </w:num>
  <w:num w:numId="24" w16cid:durableId="807745545">
    <w:abstractNumId w:val="59"/>
  </w:num>
  <w:num w:numId="25" w16cid:durableId="1384518426">
    <w:abstractNumId w:val="66"/>
  </w:num>
  <w:num w:numId="26" w16cid:durableId="1682198766">
    <w:abstractNumId w:val="67"/>
  </w:num>
  <w:num w:numId="27" w16cid:durableId="355236879">
    <w:abstractNumId w:val="22"/>
  </w:num>
  <w:num w:numId="28" w16cid:durableId="1355887113">
    <w:abstractNumId w:val="39"/>
  </w:num>
  <w:num w:numId="29" w16cid:durableId="1391266209">
    <w:abstractNumId w:val="30"/>
  </w:num>
  <w:num w:numId="30" w16cid:durableId="1445804278">
    <w:abstractNumId w:val="9"/>
  </w:num>
  <w:num w:numId="31" w16cid:durableId="380372257">
    <w:abstractNumId w:val="70"/>
  </w:num>
  <w:num w:numId="32" w16cid:durableId="1579635285">
    <w:abstractNumId w:val="58"/>
  </w:num>
  <w:num w:numId="33" w16cid:durableId="2008708064">
    <w:abstractNumId w:val="27"/>
  </w:num>
  <w:num w:numId="34" w16cid:durableId="427426799">
    <w:abstractNumId w:val="21"/>
  </w:num>
  <w:num w:numId="35" w16cid:durableId="1317958962">
    <w:abstractNumId w:val="52"/>
  </w:num>
  <w:num w:numId="36" w16cid:durableId="1462189646">
    <w:abstractNumId w:val="62"/>
  </w:num>
  <w:num w:numId="37" w16cid:durableId="1825854288">
    <w:abstractNumId w:val="63"/>
  </w:num>
  <w:num w:numId="38" w16cid:durableId="1457136491">
    <w:abstractNumId w:val="10"/>
  </w:num>
  <w:num w:numId="39" w16cid:durableId="2068146708">
    <w:abstractNumId w:val="51"/>
  </w:num>
  <w:num w:numId="40" w16cid:durableId="158428288">
    <w:abstractNumId w:val="32"/>
  </w:num>
  <w:num w:numId="41" w16cid:durableId="1447391096">
    <w:abstractNumId w:val="13"/>
  </w:num>
  <w:num w:numId="42" w16cid:durableId="1117068141">
    <w:abstractNumId w:val="44"/>
  </w:num>
  <w:num w:numId="43" w16cid:durableId="137453162">
    <w:abstractNumId w:val="56"/>
  </w:num>
  <w:num w:numId="44" w16cid:durableId="2073775178">
    <w:abstractNumId w:val="11"/>
  </w:num>
  <w:num w:numId="45" w16cid:durableId="89277652">
    <w:abstractNumId w:val="33"/>
  </w:num>
  <w:num w:numId="46" w16cid:durableId="667830233">
    <w:abstractNumId w:val="17"/>
  </w:num>
  <w:num w:numId="47" w16cid:durableId="801965822">
    <w:abstractNumId w:val="72"/>
  </w:num>
  <w:num w:numId="48" w16cid:durableId="844781297">
    <w:abstractNumId w:val="34"/>
  </w:num>
  <w:num w:numId="49" w16cid:durableId="2100714035">
    <w:abstractNumId w:val="29"/>
  </w:num>
  <w:num w:numId="50" w16cid:durableId="1573080234">
    <w:abstractNumId w:val="48"/>
  </w:num>
  <w:num w:numId="51" w16cid:durableId="405307011">
    <w:abstractNumId w:val="36"/>
  </w:num>
  <w:num w:numId="52" w16cid:durableId="2127506586">
    <w:abstractNumId w:val="38"/>
  </w:num>
  <w:num w:numId="53" w16cid:durableId="663976151">
    <w:abstractNumId w:val="28"/>
  </w:num>
  <w:num w:numId="54" w16cid:durableId="1870214663">
    <w:abstractNumId w:val="68"/>
  </w:num>
  <w:num w:numId="55" w16cid:durableId="1202521460">
    <w:abstractNumId w:val="54"/>
  </w:num>
  <w:num w:numId="56" w16cid:durableId="560678020">
    <w:abstractNumId w:val="49"/>
  </w:num>
  <w:num w:numId="57" w16cid:durableId="200672119">
    <w:abstractNumId w:val="18"/>
  </w:num>
  <w:num w:numId="58" w16cid:durableId="849216646">
    <w:abstractNumId w:val="41"/>
  </w:num>
  <w:num w:numId="59" w16cid:durableId="1038775589">
    <w:abstractNumId w:val="14"/>
  </w:num>
  <w:num w:numId="60" w16cid:durableId="993483860">
    <w:abstractNumId w:val="40"/>
  </w:num>
  <w:num w:numId="61" w16cid:durableId="1995644118">
    <w:abstractNumId w:val="71"/>
  </w:num>
  <w:num w:numId="62" w16cid:durableId="1646659769">
    <w:abstractNumId w:val="57"/>
  </w:num>
  <w:num w:numId="63" w16cid:durableId="714812801">
    <w:abstractNumId w:val="55"/>
  </w:num>
  <w:num w:numId="64" w16cid:durableId="740981556">
    <w:abstractNumId w:val="47"/>
  </w:num>
  <w:num w:numId="65" w16cid:durableId="2045054954">
    <w:abstractNumId w:val="43"/>
  </w:num>
  <w:num w:numId="66" w16cid:durableId="1467771904">
    <w:abstractNumId w:val="12"/>
  </w:num>
  <w:num w:numId="67" w16cid:durableId="474033781">
    <w:abstractNumId w:val="65"/>
  </w:num>
  <w:num w:numId="68" w16cid:durableId="519007909">
    <w:abstractNumId w:val="64"/>
  </w:num>
  <w:num w:numId="69" w16cid:durableId="364478196">
    <w:abstractNumId w:val="35"/>
  </w:num>
  <w:num w:numId="70" w16cid:durableId="1629164922">
    <w:abstractNumId w:val="20"/>
  </w:num>
  <w:num w:numId="71" w16cid:durableId="601299662">
    <w:abstractNumId w:val="74"/>
  </w:num>
  <w:num w:numId="72" w16cid:durableId="1721902961">
    <w:abstractNumId w:val="46"/>
  </w:num>
  <w:num w:numId="73" w16cid:durableId="1143933281">
    <w:abstractNumId w:val="37"/>
  </w:num>
  <w:num w:numId="74" w16cid:durableId="1899046815">
    <w:abstractNumId w:val="19"/>
  </w:num>
  <w:num w:numId="75" w16cid:durableId="158564565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679E"/>
    <w:rsid w:val="00027DE5"/>
    <w:rsid w:val="00034616"/>
    <w:rsid w:val="000415E4"/>
    <w:rsid w:val="000447DB"/>
    <w:rsid w:val="0006063C"/>
    <w:rsid w:val="00064B80"/>
    <w:rsid w:val="000B6F6B"/>
    <w:rsid w:val="001244AC"/>
    <w:rsid w:val="0012455C"/>
    <w:rsid w:val="00127013"/>
    <w:rsid w:val="00127E7C"/>
    <w:rsid w:val="001319E5"/>
    <w:rsid w:val="0013281C"/>
    <w:rsid w:val="0015070A"/>
    <w:rsid w:val="0015074B"/>
    <w:rsid w:val="00153FCC"/>
    <w:rsid w:val="00155968"/>
    <w:rsid w:val="00156E94"/>
    <w:rsid w:val="001657E4"/>
    <w:rsid w:val="00170AC8"/>
    <w:rsid w:val="001728C5"/>
    <w:rsid w:val="00176AA1"/>
    <w:rsid w:val="001A1E71"/>
    <w:rsid w:val="001A2476"/>
    <w:rsid w:val="001A4FCF"/>
    <w:rsid w:val="001B5CDE"/>
    <w:rsid w:val="001E43B9"/>
    <w:rsid w:val="002051CD"/>
    <w:rsid w:val="002234FC"/>
    <w:rsid w:val="002462C3"/>
    <w:rsid w:val="002465DB"/>
    <w:rsid w:val="00246F9D"/>
    <w:rsid w:val="002778CF"/>
    <w:rsid w:val="0029639D"/>
    <w:rsid w:val="002F3AAC"/>
    <w:rsid w:val="0030137A"/>
    <w:rsid w:val="00326F90"/>
    <w:rsid w:val="0033328C"/>
    <w:rsid w:val="003407F0"/>
    <w:rsid w:val="00354867"/>
    <w:rsid w:val="003577C6"/>
    <w:rsid w:val="00362AD4"/>
    <w:rsid w:val="003651E1"/>
    <w:rsid w:val="0036756B"/>
    <w:rsid w:val="00383DB6"/>
    <w:rsid w:val="00397364"/>
    <w:rsid w:val="003A08D0"/>
    <w:rsid w:val="003B5E25"/>
    <w:rsid w:val="003B7FD2"/>
    <w:rsid w:val="003C3669"/>
    <w:rsid w:val="003F4813"/>
    <w:rsid w:val="00401A7B"/>
    <w:rsid w:val="00412288"/>
    <w:rsid w:val="0047328B"/>
    <w:rsid w:val="00492FAC"/>
    <w:rsid w:val="004B1987"/>
    <w:rsid w:val="004B6D9F"/>
    <w:rsid w:val="004D65AE"/>
    <w:rsid w:val="004E6EC5"/>
    <w:rsid w:val="004F27AE"/>
    <w:rsid w:val="005118C2"/>
    <w:rsid w:val="00513395"/>
    <w:rsid w:val="00534503"/>
    <w:rsid w:val="00546E73"/>
    <w:rsid w:val="005845C0"/>
    <w:rsid w:val="0059240E"/>
    <w:rsid w:val="005B3231"/>
    <w:rsid w:val="005B5AB2"/>
    <w:rsid w:val="005C5157"/>
    <w:rsid w:val="00604E89"/>
    <w:rsid w:val="00606C48"/>
    <w:rsid w:val="00607C13"/>
    <w:rsid w:val="00616019"/>
    <w:rsid w:val="00621EED"/>
    <w:rsid w:val="00636F72"/>
    <w:rsid w:val="00647A56"/>
    <w:rsid w:val="00655706"/>
    <w:rsid w:val="00683354"/>
    <w:rsid w:val="006A4693"/>
    <w:rsid w:val="006B4444"/>
    <w:rsid w:val="006C27EC"/>
    <w:rsid w:val="006E3E4B"/>
    <w:rsid w:val="00730957"/>
    <w:rsid w:val="00752ACB"/>
    <w:rsid w:val="0075532D"/>
    <w:rsid w:val="007767EF"/>
    <w:rsid w:val="007973F2"/>
    <w:rsid w:val="007B507B"/>
    <w:rsid w:val="007E4A67"/>
    <w:rsid w:val="007E4A8E"/>
    <w:rsid w:val="00800E09"/>
    <w:rsid w:val="00812B7F"/>
    <w:rsid w:val="00817F98"/>
    <w:rsid w:val="00836CCE"/>
    <w:rsid w:val="00845769"/>
    <w:rsid w:val="00852E8C"/>
    <w:rsid w:val="00860908"/>
    <w:rsid w:val="0086466F"/>
    <w:rsid w:val="008841B8"/>
    <w:rsid w:val="00890A5D"/>
    <w:rsid w:val="00895A59"/>
    <w:rsid w:val="008B455B"/>
    <w:rsid w:val="008E0D6A"/>
    <w:rsid w:val="009B12F7"/>
    <w:rsid w:val="009C53B0"/>
    <w:rsid w:val="009F2FAF"/>
    <w:rsid w:val="009F3CA5"/>
    <w:rsid w:val="009F41A4"/>
    <w:rsid w:val="00A04DFB"/>
    <w:rsid w:val="00A1266C"/>
    <w:rsid w:val="00A34221"/>
    <w:rsid w:val="00A67AAE"/>
    <w:rsid w:val="00A80762"/>
    <w:rsid w:val="00A86F83"/>
    <w:rsid w:val="00A90E51"/>
    <w:rsid w:val="00AA1D8D"/>
    <w:rsid w:val="00AB1026"/>
    <w:rsid w:val="00AB31BE"/>
    <w:rsid w:val="00AD6892"/>
    <w:rsid w:val="00B01516"/>
    <w:rsid w:val="00B40F1C"/>
    <w:rsid w:val="00B41E60"/>
    <w:rsid w:val="00B47730"/>
    <w:rsid w:val="00B607D9"/>
    <w:rsid w:val="00B735D7"/>
    <w:rsid w:val="00B76925"/>
    <w:rsid w:val="00B8323A"/>
    <w:rsid w:val="00BD2AE9"/>
    <w:rsid w:val="00BF2829"/>
    <w:rsid w:val="00BF7351"/>
    <w:rsid w:val="00C065FB"/>
    <w:rsid w:val="00C85A1F"/>
    <w:rsid w:val="00C875FB"/>
    <w:rsid w:val="00CA6354"/>
    <w:rsid w:val="00CB0664"/>
    <w:rsid w:val="00CC6FDD"/>
    <w:rsid w:val="00D24D86"/>
    <w:rsid w:val="00D30CB8"/>
    <w:rsid w:val="00D32590"/>
    <w:rsid w:val="00D530D7"/>
    <w:rsid w:val="00D5668E"/>
    <w:rsid w:val="00D80177"/>
    <w:rsid w:val="00DD6897"/>
    <w:rsid w:val="00DD7534"/>
    <w:rsid w:val="00DF25B3"/>
    <w:rsid w:val="00E004D5"/>
    <w:rsid w:val="00E21420"/>
    <w:rsid w:val="00E92EA0"/>
    <w:rsid w:val="00EB593F"/>
    <w:rsid w:val="00F11171"/>
    <w:rsid w:val="00F218B8"/>
    <w:rsid w:val="00F322E9"/>
    <w:rsid w:val="00F70AD4"/>
    <w:rsid w:val="00F740AF"/>
    <w:rsid w:val="00F83263"/>
    <w:rsid w:val="00FC693F"/>
    <w:rsid w:val="25FF8641"/>
    <w:rsid w:val="35843CB6"/>
    <w:rsid w:val="5BECAED1"/>
    <w:rsid w:val="600A7F74"/>
    <w:rsid w:val="63CA06EC"/>
    <w:rsid w:val="6429D86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062061"/>
  <w14:defaultImageDpi w14:val="300"/>
  <w15:docId w15:val="{B4188CDC-58FB-4720-ADBC-6BF9277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TOC1">
    <w:name w:val="toc 1"/>
    <w:basedOn w:val="Normal"/>
    <w:next w:val="Normal"/>
    <w:autoRedefine/>
    <w:uiPriority w:val="39"/>
    <w:unhideWhenUsed/>
    <w:rsid w:val="00354867"/>
    <w:pPr>
      <w:spacing w:after="100"/>
    </w:pPr>
  </w:style>
  <w:style w:type="paragraph" w:styleId="TOC2">
    <w:name w:val="toc 2"/>
    <w:basedOn w:val="Normal"/>
    <w:next w:val="Normal"/>
    <w:autoRedefine/>
    <w:uiPriority w:val="39"/>
    <w:unhideWhenUsed/>
    <w:rsid w:val="00354867"/>
    <w:pPr>
      <w:spacing w:after="100"/>
      <w:ind w:left="220"/>
    </w:pPr>
  </w:style>
  <w:style w:type="character" w:styleId="Hyperlink">
    <w:name w:val="Hyperlink"/>
    <w:basedOn w:val="DefaultParagraphFont"/>
    <w:uiPriority w:val="99"/>
    <w:unhideWhenUsed/>
    <w:rsid w:val="00354867"/>
    <w:rPr>
      <w:color w:val="0000FF" w:themeColor="hyperlink"/>
      <w:u w:val="single"/>
    </w:rPr>
  </w:style>
  <w:style w:type="character" w:styleId="UnresolvedMention">
    <w:name w:val="Unresolved Mention"/>
    <w:basedOn w:val="DefaultParagraphFont"/>
    <w:uiPriority w:val="99"/>
    <w:semiHidden/>
    <w:unhideWhenUsed/>
    <w:rsid w:val="00D530D7"/>
    <w:rPr>
      <w:color w:val="605E5C"/>
      <w:shd w:val="clear" w:color="auto" w:fill="E1DFDD"/>
    </w:rPr>
  </w:style>
  <w:style w:type="character" w:styleId="FollowedHyperlink">
    <w:name w:val="FollowedHyperlink"/>
    <w:basedOn w:val="DefaultParagraphFont"/>
    <w:uiPriority w:val="99"/>
    <w:semiHidden/>
    <w:unhideWhenUsed/>
    <w:rsid w:val="00D530D7"/>
    <w:rPr>
      <w:color w:val="800080" w:themeColor="followedHyperlink"/>
      <w:u w:val="single"/>
    </w:rPr>
  </w:style>
  <w:style w:type="character" w:styleId="CommentReference">
    <w:name w:val="annotation reference"/>
    <w:basedOn w:val="DefaultParagraphFont"/>
    <w:uiPriority w:val="99"/>
    <w:semiHidden/>
    <w:unhideWhenUsed/>
    <w:rsid w:val="00F740AF"/>
    <w:rPr>
      <w:sz w:val="16"/>
      <w:szCs w:val="16"/>
    </w:rPr>
  </w:style>
  <w:style w:type="paragraph" w:styleId="CommentText">
    <w:name w:val="annotation text"/>
    <w:basedOn w:val="Normal"/>
    <w:link w:val="CommentTextChar"/>
    <w:uiPriority w:val="99"/>
    <w:unhideWhenUsed/>
    <w:rsid w:val="00F740AF"/>
    <w:pPr>
      <w:spacing w:line="240" w:lineRule="auto"/>
    </w:pPr>
    <w:rPr>
      <w:sz w:val="20"/>
      <w:szCs w:val="20"/>
    </w:rPr>
  </w:style>
  <w:style w:type="character" w:customStyle="1" w:styleId="CommentTextChar">
    <w:name w:val="Comment Text Char"/>
    <w:basedOn w:val="DefaultParagraphFont"/>
    <w:link w:val="CommentText"/>
    <w:uiPriority w:val="99"/>
    <w:rsid w:val="00F740AF"/>
    <w:rPr>
      <w:sz w:val="20"/>
      <w:szCs w:val="20"/>
    </w:rPr>
  </w:style>
  <w:style w:type="paragraph" w:styleId="CommentSubject">
    <w:name w:val="annotation subject"/>
    <w:basedOn w:val="CommentText"/>
    <w:next w:val="CommentText"/>
    <w:link w:val="CommentSubjectChar"/>
    <w:uiPriority w:val="99"/>
    <w:semiHidden/>
    <w:unhideWhenUsed/>
    <w:rsid w:val="00F740AF"/>
    <w:rPr>
      <w:b/>
      <w:bCs/>
    </w:rPr>
  </w:style>
  <w:style w:type="character" w:customStyle="1" w:styleId="CommentSubjectChar">
    <w:name w:val="Comment Subject Char"/>
    <w:basedOn w:val="CommentTextChar"/>
    <w:link w:val="CommentSubject"/>
    <w:uiPriority w:val="99"/>
    <w:semiHidden/>
    <w:rsid w:val="00F740A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69914">
      <w:bodyDiv w:val="1"/>
      <w:marLeft w:val="0"/>
      <w:marRight w:val="0"/>
      <w:marTop w:val="0"/>
      <w:marBottom w:val="0"/>
      <w:divBdr>
        <w:top w:val="none" w:sz="0" w:space="0" w:color="auto"/>
        <w:left w:val="none" w:sz="0" w:space="0" w:color="auto"/>
        <w:bottom w:val="none" w:sz="0" w:space="0" w:color="auto"/>
        <w:right w:val="none" w:sz="0" w:space="0" w:color="auto"/>
      </w:divBdr>
    </w:div>
    <w:div w:id="52194536">
      <w:bodyDiv w:val="1"/>
      <w:marLeft w:val="0"/>
      <w:marRight w:val="0"/>
      <w:marTop w:val="0"/>
      <w:marBottom w:val="0"/>
      <w:divBdr>
        <w:top w:val="none" w:sz="0" w:space="0" w:color="auto"/>
        <w:left w:val="none" w:sz="0" w:space="0" w:color="auto"/>
        <w:bottom w:val="none" w:sz="0" w:space="0" w:color="auto"/>
        <w:right w:val="none" w:sz="0" w:space="0" w:color="auto"/>
      </w:divBdr>
      <w:divsChild>
        <w:div w:id="322857568">
          <w:marLeft w:val="0"/>
          <w:marRight w:val="0"/>
          <w:marTop w:val="0"/>
          <w:marBottom w:val="0"/>
          <w:divBdr>
            <w:top w:val="none" w:sz="0" w:space="0" w:color="auto"/>
            <w:left w:val="none" w:sz="0" w:space="0" w:color="auto"/>
            <w:bottom w:val="none" w:sz="0" w:space="0" w:color="auto"/>
            <w:right w:val="none" w:sz="0" w:space="0" w:color="auto"/>
          </w:divBdr>
          <w:divsChild>
            <w:div w:id="876430485">
              <w:marLeft w:val="0"/>
              <w:marRight w:val="0"/>
              <w:marTop w:val="0"/>
              <w:marBottom w:val="0"/>
              <w:divBdr>
                <w:top w:val="none" w:sz="0" w:space="0" w:color="auto"/>
                <w:left w:val="none" w:sz="0" w:space="0" w:color="auto"/>
                <w:bottom w:val="none" w:sz="0" w:space="0" w:color="auto"/>
                <w:right w:val="none" w:sz="0" w:space="0" w:color="auto"/>
              </w:divBdr>
              <w:divsChild>
                <w:div w:id="1107307174">
                  <w:marLeft w:val="0"/>
                  <w:marRight w:val="0"/>
                  <w:marTop w:val="0"/>
                  <w:marBottom w:val="0"/>
                  <w:divBdr>
                    <w:top w:val="none" w:sz="0" w:space="0" w:color="auto"/>
                    <w:left w:val="none" w:sz="0" w:space="0" w:color="auto"/>
                    <w:bottom w:val="none" w:sz="0" w:space="0" w:color="auto"/>
                    <w:right w:val="none" w:sz="0" w:space="0" w:color="auto"/>
                  </w:divBdr>
                  <w:divsChild>
                    <w:div w:id="2088262320">
                      <w:marLeft w:val="0"/>
                      <w:marRight w:val="0"/>
                      <w:marTop w:val="0"/>
                      <w:marBottom w:val="0"/>
                      <w:divBdr>
                        <w:top w:val="none" w:sz="0" w:space="0" w:color="auto"/>
                        <w:left w:val="none" w:sz="0" w:space="0" w:color="auto"/>
                        <w:bottom w:val="none" w:sz="0" w:space="0" w:color="auto"/>
                        <w:right w:val="none" w:sz="0" w:space="0" w:color="auto"/>
                      </w:divBdr>
                      <w:divsChild>
                        <w:div w:id="1853910817">
                          <w:marLeft w:val="0"/>
                          <w:marRight w:val="0"/>
                          <w:marTop w:val="0"/>
                          <w:marBottom w:val="0"/>
                          <w:divBdr>
                            <w:top w:val="none" w:sz="0" w:space="0" w:color="auto"/>
                            <w:left w:val="none" w:sz="0" w:space="0" w:color="auto"/>
                            <w:bottom w:val="none" w:sz="0" w:space="0" w:color="auto"/>
                            <w:right w:val="none" w:sz="0" w:space="0" w:color="auto"/>
                          </w:divBdr>
                          <w:divsChild>
                            <w:div w:id="1633057196">
                              <w:marLeft w:val="0"/>
                              <w:marRight w:val="0"/>
                              <w:marTop w:val="0"/>
                              <w:marBottom w:val="0"/>
                              <w:divBdr>
                                <w:top w:val="none" w:sz="0" w:space="0" w:color="auto"/>
                                <w:left w:val="none" w:sz="0" w:space="0" w:color="auto"/>
                                <w:bottom w:val="none" w:sz="0" w:space="0" w:color="auto"/>
                                <w:right w:val="none" w:sz="0" w:space="0" w:color="auto"/>
                              </w:divBdr>
                              <w:divsChild>
                                <w:div w:id="144787006">
                                  <w:marLeft w:val="0"/>
                                  <w:marRight w:val="0"/>
                                  <w:marTop w:val="0"/>
                                  <w:marBottom w:val="0"/>
                                  <w:divBdr>
                                    <w:top w:val="none" w:sz="0" w:space="0" w:color="auto"/>
                                    <w:left w:val="none" w:sz="0" w:space="0" w:color="auto"/>
                                    <w:bottom w:val="none" w:sz="0" w:space="0" w:color="auto"/>
                                    <w:right w:val="none" w:sz="0" w:space="0" w:color="auto"/>
                                  </w:divBdr>
                                  <w:divsChild>
                                    <w:div w:id="328948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288758">
      <w:bodyDiv w:val="1"/>
      <w:marLeft w:val="0"/>
      <w:marRight w:val="0"/>
      <w:marTop w:val="0"/>
      <w:marBottom w:val="0"/>
      <w:divBdr>
        <w:top w:val="none" w:sz="0" w:space="0" w:color="auto"/>
        <w:left w:val="none" w:sz="0" w:space="0" w:color="auto"/>
        <w:bottom w:val="none" w:sz="0" w:space="0" w:color="auto"/>
        <w:right w:val="none" w:sz="0" w:space="0" w:color="auto"/>
      </w:divBdr>
      <w:divsChild>
        <w:div w:id="689066620">
          <w:marLeft w:val="0"/>
          <w:marRight w:val="0"/>
          <w:marTop w:val="0"/>
          <w:marBottom w:val="0"/>
          <w:divBdr>
            <w:top w:val="none" w:sz="0" w:space="0" w:color="auto"/>
            <w:left w:val="none" w:sz="0" w:space="0" w:color="auto"/>
            <w:bottom w:val="none" w:sz="0" w:space="0" w:color="auto"/>
            <w:right w:val="none" w:sz="0" w:space="0" w:color="auto"/>
          </w:divBdr>
        </w:div>
        <w:div w:id="652103496">
          <w:marLeft w:val="0"/>
          <w:marRight w:val="0"/>
          <w:marTop w:val="0"/>
          <w:marBottom w:val="0"/>
          <w:divBdr>
            <w:top w:val="none" w:sz="0" w:space="0" w:color="auto"/>
            <w:left w:val="none" w:sz="0" w:space="0" w:color="auto"/>
            <w:bottom w:val="none" w:sz="0" w:space="0" w:color="auto"/>
            <w:right w:val="none" w:sz="0" w:space="0" w:color="auto"/>
          </w:divBdr>
        </w:div>
        <w:div w:id="350643502">
          <w:marLeft w:val="0"/>
          <w:marRight w:val="0"/>
          <w:marTop w:val="0"/>
          <w:marBottom w:val="0"/>
          <w:divBdr>
            <w:top w:val="none" w:sz="0" w:space="0" w:color="auto"/>
            <w:left w:val="none" w:sz="0" w:space="0" w:color="auto"/>
            <w:bottom w:val="none" w:sz="0" w:space="0" w:color="auto"/>
            <w:right w:val="none" w:sz="0" w:space="0" w:color="auto"/>
          </w:divBdr>
        </w:div>
        <w:div w:id="1139954965">
          <w:marLeft w:val="0"/>
          <w:marRight w:val="0"/>
          <w:marTop w:val="0"/>
          <w:marBottom w:val="0"/>
          <w:divBdr>
            <w:top w:val="none" w:sz="0" w:space="0" w:color="auto"/>
            <w:left w:val="none" w:sz="0" w:space="0" w:color="auto"/>
            <w:bottom w:val="none" w:sz="0" w:space="0" w:color="auto"/>
            <w:right w:val="none" w:sz="0" w:space="0" w:color="auto"/>
          </w:divBdr>
        </w:div>
        <w:div w:id="709762688">
          <w:marLeft w:val="0"/>
          <w:marRight w:val="0"/>
          <w:marTop w:val="0"/>
          <w:marBottom w:val="0"/>
          <w:divBdr>
            <w:top w:val="none" w:sz="0" w:space="0" w:color="auto"/>
            <w:left w:val="none" w:sz="0" w:space="0" w:color="auto"/>
            <w:bottom w:val="none" w:sz="0" w:space="0" w:color="auto"/>
            <w:right w:val="none" w:sz="0" w:space="0" w:color="auto"/>
          </w:divBdr>
        </w:div>
        <w:div w:id="778574286">
          <w:marLeft w:val="0"/>
          <w:marRight w:val="0"/>
          <w:marTop w:val="0"/>
          <w:marBottom w:val="0"/>
          <w:divBdr>
            <w:top w:val="none" w:sz="0" w:space="0" w:color="auto"/>
            <w:left w:val="none" w:sz="0" w:space="0" w:color="auto"/>
            <w:bottom w:val="none" w:sz="0" w:space="0" w:color="auto"/>
            <w:right w:val="none" w:sz="0" w:space="0" w:color="auto"/>
          </w:divBdr>
        </w:div>
        <w:div w:id="192615027">
          <w:marLeft w:val="0"/>
          <w:marRight w:val="0"/>
          <w:marTop w:val="0"/>
          <w:marBottom w:val="0"/>
          <w:divBdr>
            <w:top w:val="none" w:sz="0" w:space="0" w:color="auto"/>
            <w:left w:val="none" w:sz="0" w:space="0" w:color="auto"/>
            <w:bottom w:val="none" w:sz="0" w:space="0" w:color="auto"/>
            <w:right w:val="none" w:sz="0" w:space="0" w:color="auto"/>
          </w:divBdr>
        </w:div>
        <w:div w:id="239296839">
          <w:marLeft w:val="0"/>
          <w:marRight w:val="0"/>
          <w:marTop w:val="0"/>
          <w:marBottom w:val="0"/>
          <w:divBdr>
            <w:top w:val="none" w:sz="0" w:space="0" w:color="auto"/>
            <w:left w:val="none" w:sz="0" w:space="0" w:color="auto"/>
            <w:bottom w:val="none" w:sz="0" w:space="0" w:color="auto"/>
            <w:right w:val="none" w:sz="0" w:space="0" w:color="auto"/>
          </w:divBdr>
        </w:div>
        <w:div w:id="127011552">
          <w:marLeft w:val="0"/>
          <w:marRight w:val="0"/>
          <w:marTop w:val="0"/>
          <w:marBottom w:val="0"/>
          <w:divBdr>
            <w:top w:val="none" w:sz="0" w:space="0" w:color="auto"/>
            <w:left w:val="none" w:sz="0" w:space="0" w:color="auto"/>
            <w:bottom w:val="none" w:sz="0" w:space="0" w:color="auto"/>
            <w:right w:val="none" w:sz="0" w:space="0" w:color="auto"/>
          </w:divBdr>
        </w:div>
        <w:div w:id="1341466231">
          <w:marLeft w:val="0"/>
          <w:marRight w:val="0"/>
          <w:marTop w:val="0"/>
          <w:marBottom w:val="0"/>
          <w:divBdr>
            <w:top w:val="none" w:sz="0" w:space="0" w:color="auto"/>
            <w:left w:val="none" w:sz="0" w:space="0" w:color="auto"/>
            <w:bottom w:val="none" w:sz="0" w:space="0" w:color="auto"/>
            <w:right w:val="none" w:sz="0" w:space="0" w:color="auto"/>
          </w:divBdr>
        </w:div>
        <w:div w:id="1110852568">
          <w:marLeft w:val="0"/>
          <w:marRight w:val="0"/>
          <w:marTop w:val="0"/>
          <w:marBottom w:val="0"/>
          <w:divBdr>
            <w:top w:val="none" w:sz="0" w:space="0" w:color="auto"/>
            <w:left w:val="none" w:sz="0" w:space="0" w:color="auto"/>
            <w:bottom w:val="none" w:sz="0" w:space="0" w:color="auto"/>
            <w:right w:val="none" w:sz="0" w:space="0" w:color="auto"/>
          </w:divBdr>
        </w:div>
        <w:div w:id="1458252614">
          <w:marLeft w:val="0"/>
          <w:marRight w:val="0"/>
          <w:marTop w:val="0"/>
          <w:marBottom w:val="0"/>
          <w:divBdr>
            <w:top w:val="none" w:sz="0" w:space="0" w:color="auto"/>
            <w:left w:val="none" w:sz="0" w:space="0" w:color="auto"/>
            <w:bottom w:val="none" w:sz="0" w:space="0" w:color="auto"/>
            <w:right w:val="none" w:sz="0" w:space="0" w:color="auto"/>
          </w:divBdr>
        </w:div>
        <w:div w:id="1284338464">
          <w:marLeft w:val="0"/>
          <w:marRight w:val="0"/>
          <w:marTop w:val="0"/>
          <w:marBottom w:val="0"/>
          <w:divBdr>
            <w:top w:val="none" w:sz="0" w:space="0" w:color="auto"/>
            <w:left w:val="none" w:sz="0" w:space="0" w:color="auto"/>
            <w:bottom w:val="none" w:sz="0" w:space="0" w:color="auto"/>
            <w:right w:val="none" w:sz="0" w:space="0" w:color="auto"/>
          </w:divBdr>
        </w:div>
        <w:div w:id="548804853">
          <w:marLeft w:val="0"/>
          <w:marRight w:val="0"/>
          <w:marTop w:val="0"/>
          <w:marBottom w:val="0"/>
          <w:divBdr>
            <w:top w:val="none" w:sz="0" w:space="0" w:color="auto"/>
            <w:left w:val="none" w:sz="0" w:space="0" w:color="auto"/>
            <w:bottom w:val="none" w:sz="0" w:space="0" w:color="auto"/>
            <w:right w:val="none" w:sz="0" w:space="0" w:color="auto"/>
          </w:divBdr>
        </w:div>
        <w:div w:id="970592516">
          <w:marLeft w:val="0"/>
          <w:marRight w:val="0"/>
          <w:marTop w:val="0"/>
          <w:marBottom w:val="0"/>
          <w:divBdr>
            <w:top w:val="none" w:sz="0" w:space="0" w:color="auto"/>
            <w:left w:val="none" w:sz="0" w:space="0" w:color="auto"/>
            <w:bottom w:val="none" w:sz="0" w:space="0" w:color="auto"/>
            <w:right w:val="none" w:sz="0" w:space="0" w:color="auto"/>
          </w:divBdr>
        </w:div>
        <w:div w:id="1943956807">
          <w:marLeft w:val="0"/>
          <w:marRight w:val="0"/>
          <w:marTop w:val="0"/>
          <w:marBottom w:val="0"/>
          <w:divBdr>
            <w:top w:val="none" w:sz="0" w:space="0" w:color="auto"/>
            <w:left w:val="none" w:sz="0" w:space="0" w:color="auto"/>
            <w:bottom w:val="none" w:sz="0" w:space="0" w:color="auto"/>
            <w:right w:val="none" w:sz="0" w:space="0" w:color="auto"/>
          </w:divBdr>
        </w:div>
        <w:div w:id="1806505036">
          <w:marLeft w:val="0"/>
          <w:marRight w:val="0"/>
          <w:marTop w:val="0"/>
          <w:marBottom w:val="0"/>
          <w:divBdr>
            <w:top w:val="none" w:sz="0" w:space="0" w:color="auto"/>
            <w:left w:val="none" w:sz="0" w:space="0" w:color="auto"/>
            <w:bottom w:val="none" w:sz="0" w:space="0" w:color="auto"/>
            <w:right w:val="none" w:sz="0" w:space="0" w:color="auto"/>
          </w:divBdr>
        </w:div>
        <w:div w:id="906762694">
          <w:marLeft w:val="0"/>
          <w:marRight w:val="0"/>
          <w:marTop w:val="0"/>
          <w:marBottom w:val="0"/>
          <w:divBdr>
            <w:top w:val="none" w:sz="0" w:space="0" w:color="auto"/>
            <w:left w:val="none" w:sz="0" w:space="0" w:color="auto"/>
            <w:bottom w:val="none" w:sz="0" w:space="0" w:color="auto"/>
            <w:right w:val="none" w:sz="0" w:space="0" w:color="auto"/>
          </w:divBdr>
        </w:div>
        <w:div w:id="1412893488">
          <w:marLeft w:val="0"/>
          <w:marRight w:val="0"/>
          <w:marTop w:val="0"/>
          <w:marBottom w:val="0"/>
          <w:divBdr>
            <w:top w:val="none" w:sz="0" w:space="0" w:color="auto"/>
            <w:left w:val="none" w:sz="0" w:space="0" w:color="auto"/>
            <w:bottom w:val="none" w:sz="0" w:space="0" w:color="auto"/>
            <w:right w:val="none" w:sz="0" w:space="0" w:color="auto"/>
          </w:divBdr>
        </w:div>
        <w:div w:id="1528328810">
          <w:marLeft w:val="0"/>
          <w:marRight w:val="0"/>
          <w:marTop w:val="0"/>
          <w:marBottom w:val="0"/>
          <w:divBdr>
            <w:top w:val="none" w:sz="0" w:space="0" w:color="auto"/>
            <w:left w:val="none" w:sz="0" w:space="0" w:color="auto"/>
            <w:bottom w:val="none" w:sz="0" w:space="0" w:color="auto"/>
            <w:right w:val="none" w:sz="0" w:space="0" w:color="auto"/>
          </w:divBdr>
        </w:div>
        <w:div w:id="1830095792">
          <w:marLeft w:val="0"/>
          <w:marRight w:val="0"/>
          <w:marTop w:val="0"/>
          <w:marBottom w:val="0"/>
          <w:divBdr>
            <w:top w:val="none" w:sz="0" w:space="0" w:color="auto"/>
            <w:left w:val="none" w:sz="0" w:space="0" w:color="auto"/>
            <w:bottom w:val="none" w:sz="0" w:space="0" w:color="auto"/>
            <w:right w:val="none" w:sz="0" w:space="0" w:color="auto"/>
          </w:divBdr>
        </w:div>
        <w:div w:id="1505050579">
          <w:marLeft w:val="0"/>
          <w:marRight w:val="0"/>
          <w:marTop w:val="0"/>
          <w:marBottom w:val="0"/>
          <w:divBdr>
            <w:top w:val="none" w:sz="0" w:space="0" w:color="auto"/>
            <w:left w:val="none" w:sz="0" w:space="0" w:color="auto"/>
            <w:bottom w:val="none" w:sz="0" w:space="0" w:color="auto"/>
            <w:right w:val="none" w:sz="0" w:space="0" w:color="auto"/>
          </w:divBdr>
        </w:div>
        <w:div w:id="262307329">
          <w:marLeft w:val="0"/>
          <w:marRight w:val="0"/>
          <w:marTop w:val="0"/>
          <w:marBottom w:val="0"/>
          <w:divBdr>
            <w:top w:val="none" w:sz="0" w:space="0" w:color="auto"/>
            <w:left w:val="none" w:sz="0" w:space="0" w:color="auto"/>
            <w:bottom w:val="none" w:sz="0" w:space="0" w:color="auto"/>
            <w:right w:val="none" w:sz="0" w:space="0" w:color="auto"/>
          </w:divBdr>
        </w:div>
        <w:div w:id="476185691">
          <w:marLeft w:val="0"/>
          <w:marRight w:val="0"/>
          <w:marTop w:val="0"/>
          <w:marBottom w:val="0"/>
          <w:divBdr>
            <w:top w:val="none" w:sz="0" w:space="0" w:color="auto"/>
            <w:left w:val="none" w:sz="0" w:space="0" w:color="auto"/>
            <w:bottom w:val="none" w:sz="0" w:space="0" w:color="auto"/>
            <w:right w:val="none" w:sz="0" w:space="0" w:color="auto"/>
          </w:divBdr>
        </w:div>
        <w:div w:id="1412041095">
          <w:marLeft w:val="0"/>
          <w:marRight w:val="0"/>
          <w:marTop w:val="0"/>
          <w:marBottom w:val="0"/>
          <w:divBdr>
            <w:top w:val="none" w:sz="0" w:space="0" w:color="auto"/>
            <w:left w:val="none" w:sz="0" w:space="0" w:color="auto"/>
            <w:bottom w:val="none" w:sz="0" w:space="0" w:color="auto"/>
            <w:right w:val="none" w:sz="0" w:space="0" w:color="auto"/>
          </w:divBdr>
        </w:div>
        <w:div w:id="1919552006">
          <w:marLeft w:val="0"/>
          <w:marRight w:val="0"/>
          <w:marTop w:val="0"/>
          <w:marBottom w:val="0"/>
          <w:divBdr>
            <w:top w:val="none" w:sz="0" w:space="0" w:color="auto"/>
            <w:left w:val="none" w:sz="0" w:space="0" w:color="auto"/>
            <w:bottom w:val="none" w:sz="0" w:space="0" w:color="auto"/>
            <w:right w:val="none" w:sz="0" w:space="0" w:color="auto"/>
          </w:divBdr>
        </w:div>
        <w:div w:id="595135686">
          <w:marLeft w:val="0"/>
          <w:marRight w:val="0"/>
          <w:marTop w:val="0"/>
          <w:marBottom w:val="0"/>
          <w:divBdr>
            <w:top w:val="none" w:sz="0" w:space="0" w:color="auto"/>
            <w:left w:val="none" w:sz="0" w:space="0" w:color="auto"/>
            <w:bottom w:val="none" w:sz="0" w:space="0" w:color="auto"/>
            <w:right w:val="none" w:sz="0" w:space="0" w:color="auto"/>
          </w:divBdr>
        </w:div>
        <w:div w:id="256713736">
          <w:marLeft w:val="0"/>
          <w:marRight w:val="0"/>
          <w:marTop w:val="0"/>
          <w:marBottom w:val="0"/>
          <w:divBdr>
            <w:top w:val="none" w:sz="0" w:space="0" w:color="auto"/>
            <w:left w:val="none" w:sz="0" w:space="0" w:color="auto"/>
            <w:bottom w:val="none" w:sz="0" w:space="0" w:color="auto"/>
            <w:right w:val="none" w:sz="0" w:space="0" w:color="auto"/>
          </w:divBdr>
        </w:div>
        <w:div w:id="1036320913">
          <w:marLeft w:val="0"/>
          <w:marRight w:val="0"/>
          <w:marTop w:val="0"/>
          <w:marBottom w:val="0"/>
          <w:divBdr>
            <w:top w:val="none" w:sz="0" w:space="0" w:color="auto"/>
            <w:left w:val="none" w:sz="0" w:space="0" w:color="auto"/>
            <w:bottom w:val="none" w:sz="0" w:space="0" w:color="auto"/>
            <w:right w:val="none" w:sz="0" w:space="0" w:color="auto"/>
          </w:divBdr>
        </w:div>
        <w:div w:id="492836050">
          <w:marLeft w:val="0"/>
          <w:marRight w:val="0"/>
          <w:marTop w:val="0"/>
          <w:marBottom w:val="0"/>
          <w:divBdr>
            <w:top w:val="none" w:sz="0" w:space="0" w:color="auto"/>
            <w:left w:val="none" w:sz="0" w:space="0" w:color="auto"/>
            <w:bottom w:val="none" w:sz="0" w:space="0" w:color="auto"/>
            <w:right w:val="none" w:sz="0" w:space="0" w:color="auto"/>
          </w:divBdr>
        </w:div>
        <w:div w:id="571042956">
          <w:marLeft w:val="0"/>
          <w:marRight w:val="0"/>
          <w:marTop w:val="0"/>
          <w:marBottom w:val="0"/>
          <w:divBdr>
            <w:top w:val="none" w:sz="0" w:space="0" w:color="auto"/>
            <w:left w:val="none" w:sz="0" w:space="0" w:color="auto"/>
            <w:bottom w:val="none" w:sz="0" w:space="0" w:color="auto"/>
            <w:right w:val="none" w:sz="0" w:space="0" w:color="auto"/>
          </w:divBdr>
        </w:div>
        <w:div w:id="787355352">
          <w:marLeft w:val="0"/>
          <w:marRight w:val="0"/>
          <w:marTop w:val="0"/>
          <w:marBottom w:val="0"/>
          <w:divBdr>
            <w:top w:val="none" w:sz="0" w:space="0" w:color="auto"/>
            <w:left w:val="none" w:sz="0" w:space="0" w:color="auto"/>
            <w:bottom w:val="none" w:sz="0" w:space="0" w:color="auto"/>
            <w:right w:val="none" w:sz="0" w:space="0" w:color="auto"/>
          </w:divBdr>
        </w:div>
        <w:div w:id="1145124722">
          <w:marLeft w:val="0"/>
          <w:marRight w:val="0"/>
          <w:marTop w:val="0"/>
          <w:marBottom w:val="0"/>
          <w:divBdr>
            <w:top w:val="none" w:sz="0" w:space="0" w:color="auto"/>
            <w:left w:val="none" w:sz="0" w:space="0" w:color="auto"/>
            <w:bottom w:val="none" w:sz="0" w:space="0" w:color="auto"/>
            <w:right w:val="none" w:sz="0" w:space="0" w:color="auto"/>
          </w:divBdr>
        </w:div>
        <w:div w:id="499470362">
          <w:marLeft w:val="0"/>
          <w:marRight w:val="0"/>
          <w:marTop w:val="0"/>
          <w:marBottom w:val="0"/>
          <w:divBdr>
            <w:top w:val="none" w:sz="0" w:space="0" w:color="auto"/>
            <w:left w:val="none" w:sz="0" w:space="0" w:color="auto"/>
            <w:bottom w:val="none" w:sz="0" w:space="0" w:color="auto"/>
            <w:right w:val="none" w:sz="0" w:space="0" w:color="auto"/>
          </w:divBdr>
        </w:div>
        <w:div w:id="418984181">
          <w:marLeft w:val="0"/>
          <w:marRight w:val="0"/>
          <w:marTop w:val="0"/>
          <w:marBottom w:val="0"/>
          <w:divBdr>
            <w:top w:val="none" w:sz="0" w:space="0" w:color="auto"/>
            <w:left w:val="none" w:sz="0" w:space="0" w:color="auto"/>
            <w:bottom w:val="none" w:sz="0" w:space="0" w:color="auto"/>
            <w:right w:val="none" w:sz="0" w:space="0" w:color="auto"/>
          </w:divBdr>
        </w:div>
        <w:div w:id="555701911">
          <w:marLeft w:val="0"/>
          <w:marRight w:val="0"/>
          <w:marTop w:val="0"/>
          <w:marBottom w:val="0"/>
          <w:divBdr>
            <w:top w:val="none" w:sz="0" w:space="0" w:color="auto"/>
            <w:left w:val="none" w:sz="0" w:space="0" w:color="auto"/>
            <w:bottom w:val="none" w:sz="0" w:space="0" w:color="auto"/>
            <w:right w:val="none" w:sz="0" w:space="0" w:color="auto"/>
          </w:divBdr>
        </w:div>
        <w:div w:id="1614482980">
          <w:marLeft w:val="0"/>
          <w:marRight w:val="0"/>
          <w:marTop w:val="0"/>
          <w:marBottom w:val="0"/>
          <w:divBdr>
            <w:top w:val="none" w:sz="0" w:space="0" w:color="auto"/>
            <w:left w:val="none" w:sz="0" w:space="0" w:color="auto"/>
            <w:bottom w:val="none" w:sz="0" w:space="0" w:color="auto"/>
            <w:right w:val="none" w:sz="0" w:space="0" w:color="auto"/>
          </w:divBdr>
        </w:div>
        <w:div w:id="107046786">
          <w:marLeft w:val="0"/>
          <w:marRight w:val="0"/>
          <w:marTop w:val="0"/>
          <w:marBottom w:val="0"/>
          <w:divBdr>
            <w:top w:val="none" w:sz="0" w:space="0" w:color="auto"/>
            <w:left w:val="none" w:sz="0" w:space="0" w:color="auto"/>
            <w:bottom w:val="none" w:sz="0" w:space="0" w:color="auto"/>
            <w:right w:val="none" w:sz="0" w:space="0" w:color="auto"/>
          </w:divBdr>
        </w:div>
      </w:divsChild>
    </w:div>
    <w:div w:id="132673172">
      <w:bodyDiv w:val="1"/>
      <w:marLeft w:val="0"/>
      <w:marRight w:val="0"/>
      <w:marTop w:val="0"/>
      <w:marBottom w:val="0"/>
      <w:divBdr>
        <w:top w:val="none" w:sz="0" w:space="0" w:color="auto"/>
        <w:left w:val="none" w:sz="0" w:space="0" w:color="auto"/>
        <w:bottom w:val="none" w:sz="0" w:space="0" w:color="auto"/>
        <w:right w:val="none" w:sz="0" w:space="0" w:color="auto"/>
      </w:divBdr>
      <w:divsChild>
        <w:div w:id="1862738353">
          <w:marLeft w:val="0"/>
          <w:marRight w:val="0"/>
          <w:marTop w:val="0"/>
          <w:marBottom w:val="0"/>
          <w:divBdr>
            <w:top w:val="none" w:sz="0" w:space="0" w:color="auto"/>
            <w:left w:val="none" w:sz="0" w:space="0" w:color="auto"/>
            <w:bottom w:val="none" w:sz="0" w:space="0" w:color="auto"/>
            <w:right w:val="none" w:sz="0" w:space="0" w:color="auto"/>
          </w:divBdr>
        </w:div>
        <w:div w:id="666633155">
          <w:marLeft w:val="0"/>
          <w:marRight w:val="0"/>
          <w:marTop w:val="0"/>
          <w:marBottom w:val="0"/>
          <w:divBdr>
            <w:top w:val="none" w:sz="0" w:space="0" w:color="auto"/>
            <w:left w:val="none" w:sz="0" w:space="0" w:color="auto"/>
            <w:bottom w:val="none" w:sz="0" w:space="0" w:color="auto"/>
            <w:right w:val="none" w:sz="0" w:space="0" w:color="auto"/>
          </w:divBdr>
        </w:div>
        <w:div w:id="1303314447">
          <w:marLeft w:val="0"/>
          <w:marRight w:val="0"/>
          <w:marTop w:val="0"/>
          <w:marBottom w:val="0"/>
          <w:divBdr>
            <w:top w:val="none" w:sz="0" w:space="0" w:color="auto"/>
            <w:left w:val="none" w:sz="0" w:space="0" w:color="auto"/>
            <w:bottom w:val="none" w:sz="0" w:space="0" w:color="auto"/>
            <w:right w:val="none" w:sz="0" w:space="0" w:color="auto"/>
          </w:divBdr>
        </w:div>
        <w:div w:id="1014848032">
          <w:marLeft w:val="0"/>
          <w:marRight w:val="0"/>
          <w:marTop w:val="0"/>
          <w:marBottom w:val="0"/>
          <w:divBdr>
            <w:top w:val="none" w:sz="0" w:space="0" w:color="auto"/>
            <w:left w:val="none" w:sz="0" w:space="0" w:color="auto"/>
            <w:bottom w:val="none" w:sz="0" w:space="0" w:color="auto"/>
            <w:right w:val="none" w:sz="0" w:space="0" w:color="auto"/>
          </w:divBdr>
        </w:div>
        <w:div w:id="826239808">
          <w:marLeft w:val="0"/>
          <w:marRight w:val="0"/>
          <w:marTop w:val="0"/>
          <w:marBottom w:val="0"/>
          <w:divBdr>
            <w:top w:val="none" w:sz="0" w:space="0" w:color="auto"/>
            <w:left w:val="none" w:sz="0" w:space="0" w:color="auto"/>
            <w:bottom w:val="none" w:sz="0" w:space="0" w:color="auto"/>
            <w:right w:val="none" w:sz="0" w:space="0" w:color="auto"/>
          </w:divBdr>
        </w:div>
        <w:div w:id="2023433615">
          <w:marLeft w:val="0"/>
          <w:marRight w:val="0"/>
          <w:marTop w:val="0"/>
          <w:marBottom w:val="0"/>
          <w:divBdr>
            <w:top w:val="none" w:sz="0" w:space="0" w:color="auto"/>
            <w:left w:val="none" w:sz="0" w:space="0" w:color="auto"/>
            <w:bottom w:val="none" w:sz="0" w:space="0" w:color="auto"/>
            <w:right w:val="none" w:sz="0" w:space="0" w:color="auto"/>
          </w:divBdr>
        </w:div>
        <w:div w:id="506939889">
          <w:marLeft w:val="0"/>
          <w:marRight w:val="0"/>
          <w:marTop w:val="0"/>
          <w:marBottom w:val="0"/>
          <w:divBdr>
            <w:top w:val="none" w:sz="0" w:space="0" w:color="auto"/>
            <w:left w:val="none" w:sz="0" w:space="0" w:color="auto"/>
            <w:bottom w:val="none" w:sz="0" w:space="0" w:color="auto"/>
            <w:right w:val="none" w:sz="0" w:space="0" w:color="auto"/>
          </w:divBdr>
        </w:div>
        <w:div w:id="2017884294">
          <w:marLeft w:val="0"/>
          <w:marRight w:val="0"/>
          <w:marTop w:val="0"/>
          <w:marBottom w:val="0"/>
          <w:divBdr>
            <w:top w:val="none" w:sz="0" w:space="0" w:color="auto"/>
            <w:left w:val="none" w:sz="0" w:space="0" w:color="auto"/>
            <w:bottom w:val="none" w:sz="0" w:space="0" w:color="auto"/>
            <w:right w:val="none" w:sz="0" w:space="0" w:color="auto"/>
          </w:divBdr>
        </w:div>
        <w:div w:id="1808546440">
          <w:marLeft w:val="0"/>
          <w:marRight w:val="0"/>
          <w:marTop w:val="0"/>
          <w:marBottom w:val="0"/>
          <w:divBdr>
            <w:top w:val="none" w:sz="0" w:space="0" w:color="auto"/>
            <w:left w:val="none" w:sz="0" w:space="0" w:color="auto"/>
            <w:bottom w:val="none" w:sz="0" w:space="0" w:color="auto"/>
            <w:right w:val="none" w:sz="0" w:space="0" w:color="auto"/>
          </w:divBdr>
        </w:div>
        <w:div w:id="25106777">
          <w:marLeft w:val="0"/>
          <w:marRight w:val="0"/>
          <w:marTop w:val="0"/>
          <w:marBottom w:val="0"/>
          <w:divBdr>
            <w:top w:val="none" w:sz="0" w:space="0" w:color="auto"/>
            <w:left w:val="none" w:sz="0" w:space="0" w:color="auto"/>
            <w:bottom w:val="none" w:sz="0" w:space="0" w:color="auto"/>
            <w:right w:val="none" w:sz="0" w:space="0" w:color="auto"/>
          </w:divBdr>
        </w:div>
        <w:div w:id="173804262">
          <w:marLeft w:val="0"/>
          <w:marRight w:val="0"/>
          <w:marTop w:val="0"/>
          <w:marBottom w:val="0"/>
          <w:divBdr>
            <w:top w:val="none" w:sz="0" w:space="0" w:color="auto"/>
            <w:left w:val="none" w:sz="0" w:space="0" w:color="auto"/>
            <w:bottom w:val="none" w:sz="0" w:space="0" w:color="auto"/>
            <w:right w:val="none" w:sz="0" w:space="0" w:color="auto"/>
          </w:divBdr>
        </w:div>
        <w:div w:id="1100956100">
          <w:marLeft w:val="0"/>
          <w:marRight w:val="0"/>
          <w:marTop w:val="0"/>
          <w:marBottom w:val="0"/>
          <w:divBdr>
            <w:top w:val="none" w:sz="0" w:space="0" w:color="auto"/>
            <w:left w:val="none" w:sz="0" w:space="0" w:color="auto"/>
            <w:bottom w:val="none" w:sz="0" w:space="0" w:color="auto"/>
            <w:right w:val="none" w:sz="0" w:space="0" w:color="auto"/>
          </w:divBdr>
        </w:div>
        <w:div w:id="149249526">
          <w:marLeft w:val="0"/>
          <w:marRight w:val="0"/>
          <w:marTop w:val="0"/>
          <w:marBottom w:val="0"/>
          <w:divBdr>
            <w:top w:val="none" w:sz="0" w:space="0" w:color="auto"/>
            <w:left w:val="none" w:sz="0" w:space="0" w:color="auto"/>
            <w:bottom w:val="none" w:sz="0" w:space="0" w:color="auto"/>
            <w:right w:val="none" w:sz="0" w:space="0" w:color="auto"/>
          </w:divBdr>
        </w:div>
        <w:div w:id="211037353">
          <w:marLeft w:val="0"/>
          <w:marRight w:val="0"/>
          <w:marTop w:val="0"/>
          <w:marBottom w:val="0"/>
          <w:divBdr>
            <w:top w:val="none" w:sz="0" w:space="0" w:color="auto"/>
            <w:left w:val="none" w:sz="0" w:space="0" w:color="auto"/>
            <w:bottom w:val="none" w:sz="0" w:space="0" w:color="auto"/>
            <w:right w:val="none" w:sz="0" w:space="0" w:color="auto"/>
          </w:divBdr>
        </w:div>
        <w:div w:id="1675960566">
          <w:marLeft w:val="0"/>
          <w:marRight w:val="0"/>
          <w:marTop w:val="0"/>
          <w:marBottom w:val="0"/>
          <w:divBdr>
            <w:top w:val="none" w:sz="0" w:space="0" w:color="auto"/>
            <w:left w:val="none" w:sz="0" w:space="0" w:color="auto"/>
            <w:bottom w:val="none" w:sz="0" w:space="0" w:color="auto"/>
            <w:right w:val="none" w:sz="0" w:space="0" w:color="auto"/>
          </w:divBdr>
        </w:div>
        <w:div w:id="59132335">
          <w:marLeft w:val="0"/>
          <w:marRight w:val="0"/>
          <w:marTop w:val="0"/>
          <w:marBottom w:val="0"/>
          <w:divBdr>
            <w:top w:val="none" w:sz="0" w:space="0" w:color="auto"/>
            <w:left w:val="none" w:sz="0" w:space="0" w:color="auto"/>
            <w:bottom w:val="none" w:sz="0" w:space="0" w:color="auto"/>
            <w:right w:val="none" w:sz="0" w:space="0" w:color="auto"/>
          </w:divBdr>
        </w:div>
        <w:div w:id="1875649858">
          <w:marLeft w:val="0"/>
          <w:marRight w:val="0"/>
          <w:marTop w:val="0"/>
          <w:marBottom w:val="0"/>
          <w:divBdr>
            <w:top w:val="none" w:sz="0" w:space="0" w:color="auto"/>
            <w:left w:val="none" w:sz="0" w:space="0" w:color="auto"/>
            <w:bottom w:val="none" w:sz="0" w:space="0" w:color="auto"/>
            <w:right w:val="none" w:sz="0" w:space="0" w:color="auto"/>
          </w:divBdr>
        </w:div>
        <w:div w:id="104540997">
          <w:marLeft w:val="0"/>
          <w:marRight w:val="0"/>
          <w:marTop w:val="0"/>
          <w:marBottom w:val="0"/>
          <w:divBdr>
            <w:top w:val="none" w:sz="0" w:space="0" w:color="auto"/>
            <w:left w:val="none" w:sz="0" w:space="0" w:color="auto"/>
            <w:bottom w:val="none" w:sz="0" w:space="0" w:color="auto"/>
            <w:right w:val="none" w:sz="0" w:space="0" w:color="auto"/>
          </w:divBdr>
        </w:div>
        <w:div w:id="89737218">
          <w:marLeft w:val="0"/>
          <w:marRight w:val="0"/>
          <w:marTop w:val="0"/>
          <w:marBottom w:val="0"/>
          <w:divBdr>
            <w:top w:val="none" w:sz="0" w:space="0" w:color="auto"/>
            <w:left w:val="none" w:sz="0" w:space="0" w:color="auto"/>
            <w:bottom w:val="none" w:sz="0" w:space="0" w:color="auto"/>
            <w:right w:val="none" w:sz="0" w:space="0" w:color="auto"/>
          </w:divBdr>
        </w:div>
        <w:div w:id="988944292">
          <w:marLeft w:val="0"/>
          <w:marRight w:val="0"/>
          <w:marTop w:val="0"/>
          <w:marBottom w:val="0"/>
          <w:divBdr>
            <w:top w:val="none" w:sz="0" w:space="0" w:color="auto"/>
            <w:left w:val="none" w:sz="0" w:space="0" w:color="auto"/>
            <w:bottom w:val="none" w:sz="0" w:space="0" w:color="auto"/>
            <w:right w:val="none" w:sz="0" w:space="0" w:color="auto"/>
          </w:divBdr>
        </w:div>
      </w:divsChild>
    </w:div>
    <w:div w:id="180314887">
      <w:bodyDiv w:val="1"/>
      <w:marLeft w:val="0"/>
      <w:marRight w:val="0"/>
      <w:marTop w:val="0"/>
      <w:marBottom w:val="0"/>
      <w:divBdr>
        <w:top w:val="none" w:sz="0" w:space="0" w:color="auto"/>
        <w:left w:val="none" w:sz="0" w:space="0" w:color="auto"/>
        <w:bottom w:val="none" w:sz="0" w:space="0" w:color="auto"/>
        <w:right w:val="none" w:sz="0" w:space="0" w:color="auto"/>
      </w:divBdr>
    </w:div>
    <w:div w:id="233391266">
      <w:bodyDiv w:val="1"/>
      <w:marLeft w:val="0"/>
      <w:marRight w:val="0"/>
      <w:marTop w:val="0"/>
      <w:marBottom w:val="0"/>
      <w:divBdr>
        <w:top w:val="none" w:sz="0" w:space="0" w:color="auto"/>
        <w:left w:val="none" w:sz="0" w:space="0" w:color="auto"/>
        <w:bottom w:val="none" w:sz="0" w:space="0" w:color="auto"/>
        <w:right w:val="none" w:sz="0" w:space="0" w:color="auto"/>
      </w:divBdr>
    </w:div>
    <w:div w:id="303048641">
      <w:bodyDiv w:val="1"/>
      <w:marLeft w:val="0"/>
      <w:marRight w:val="0"/>
      <w:marTop w:val="0"/>
      <w:marBottom w:val="0"/>
      <w:divBdr>
        <w:top w:val="none" w:sz="0" w:space="0" w:color="auto"/>
        <w:left w:val="none" w:sz="0" w:space="0" w:color="auto"/>
        <w:bottom w:val="none" w:sz="0" w:space="0" w:color="auto"/>
        <w:right w:val="none" w:sz="0" w:space="0" w:color="auto"/>
      </w:divBdr>
      <w:divsChild>
        <w:div w:id="1283458867">
          <w:marLeft w:val="0"/>
          <w:marRight w:val="0"/>
          <w:marTop w:val="0"/>
          <w:marBottom w:val="0"/>
          <w:divBdr>
            <w:top w:val="none" w:sz="0" w:space="0" w:color="auto"/>
            <w:left w:val="none" w:sz="0" w:space="0" w:color="auto"/>
            <w:bottom w:val="none" w:sz="0" w:space="0" w:color="auto"/>
            <w:right w:val="none" w:sz="0" w:space="0" w:color="auto"/>
          </w:divBdr>
          <w:divsChild>
            <w:div w:id="582373143">
              <w:marLeft w:val="0"/>
              <w:marRight w:val="0"/>
              <w:marTop w:val="0"/>
              <w:marBottom w:val="0"/>
              <w:divBdr>
                <w:top w:val="none" w:sz="0" w:space="0" w:color="auto"/>
                <w:left w:val="none" w:sz="0" w:space="0" w:color="auto"/>
                <w:bottom w:val="none" w:sz="0" w:space="0" w:color="auto"/>
                <w:right w:val="none" w:sz="0" w:space="0" w:color="auto"/>
              </w:divBdr>
            </w:div>
            <w:div w:id="1069958261">
              <w:marLeft w:val="0"/>
              <w:marRight w:val="0"/>
              <w:marTop w:val="0"/>
              <w:marBottom w:val="0"/>
              <w:divBdr>
                <w:top w:val="none" w:sz="0" w:space="0" w:color="auto"/>
                <w:left w:val="none" w:sz="0" w:space="0" w:color="auto"/>
                <w:bottom w:val="none" w:sz="0" w:space="0" w:color="auto"/>
                <w:right w:val="none" w:sz="0" w:space="0" w:color="auto"/>
              </w:divBdr>
            </w:div>
            <w:div w:id="1329140952">
              <w:marLeft w:val="0"/>
              <w:marRight w:val="0"/>
              <w:marTop w:val="0"/>
              <w:marBottom w:val="0"/>
              <w:divBdr>
                <w:top w:val="none" w:sz="0" w:space="0" w:color="auto"/>
                <w:left w:val="none" w:sz="0" w:space="0" w:color="auto"/>
                <w:bottom w:val="none" w:sz="0" w:space="0" w:color="auto"/>
                <w:right w:val="none" w:sz="0" w:space="0" w:color="auto"/>
              </w:divBdr>
            </w:div>
            <w:div w:id="664816885">
              <w:marLeft w:val="0"/>
              <w:marRight w:val="0"/>
              <w:marTop w:val="0"/>
              <w:marBottom w:val="0"/>
              <w:divBdr>
                <w:top w:val="none" w:sz="0" w:space="0" w:color="auto"/>
                <w:left w:val="none" w:sz="0" w:space="0" w:color="auto"/>
                <w:bottom w:val="none" w:sz="0" w:space="0" w:color="auto"/>
                <w:right w:val="none" w:sz="0" w:space="0" w:color="auto"/>
              </w:divBdr>
            </w:div>
            <w:div w:id="295717044">
              <w:marLeft w:val="0"/>
              <w:marRight w:val="0"/>
              <w:marTop w:val="0"/>
              <w:marBottom w:val="0"/>
              <w:divBdr>
                <w:top w:val="none" w:sz="0" w:space="0" w:color="auto"/>
                <w:left w:val="none" w:sz="0" w:space="0" w:color="auto"/>
                <w:bottom w:val="none" w:sz="0" w:space="0" w:color="auto"/>
                <w:right w:val="none" w:sz="0" w:space="0" w:color="auto"/>
              </w:divBdr>
            </w:div>
          </w:divsChild>
        </w:div>
        <w:div w:id="1359357528">
          <w:marLeft w:val="0"/>
          <w:marRight w:val="0"/>
          <w:marTop w:val="0"/>
          <w:marBottom w:val="0"/>
          <w:divBdr>
            <w:top w:val="none" w:sz="0" w:space="0" w:color="auto"/>
            <w:left w:val="none" w:sz="0" w:space="0" w:color="auto"/>
            <w:bottom w:val="none" w:sz="0" w:space="0" w:color="auto"/>
            <w:right w:val="none" w:sz="0" w:space="0" w:color="auto"/>
          </w:divBdr>
          <w:divsChild>
            <w:div w:id="2102096858">
              <w:marLeft w:val="0"/>
              <w:marRight w:val="0"/>
              <w:marTop w:val="0"/>
              <w:marBottom w:val="0"/>
              <w:divBdr>
                <w:top w:val="none" w:sz="0" w:space="0" w:color="auto"/>
                <w:left w:val="none" w:sz="0" w:space="0" w:color="auto"/>
                <w:bottom w:val="none" w:sz="0" w:space="0" w:color="auto"/>
                <w:right w:val="none" w:sz="0" w:space="0" w:color="auto"/>
              </w:divBdr>
            </w:div>
            <w:div w:id="1373767787">
              <w:marLeft w:val="0"/>
              <w:marRight w:val="0"/>
              <w:marTop w:val="0"/>
              <w:marBottom w:val="0"/>
              <w:divBdr>
                <w:top w:val="none" w:sz="0" w:space="0" w:color="auto"/>
                <w:left w:val="none" w:sz="0" w:space="0" w:color="auto"/>
                <w:bottom w:val="none" w:sz="0" w:space="0" w:color="auto"/>
                <w:right w:val="none" w:sz="0" w:space="0" w:color="auto"/>
              </w:divBdr>
            </w:div>
            <w:div w:id="1577746105">
              <w:marLeft w:val="0"/>
              <w:marRight w:val="0"/>
              <w:marTop w:val="0"/>
              <w:marBottom w:val="0"/>
              <w:divBdr>
                <w:top w:val="none" w:sz="0" w:space="0" w:color="auto"/>
                <w:left w:val="none" w:sz="0" w:space="0" w:color="auto"/>
                <w:bottom w:val="none" w:sz="0" w:space="0" w:color="auto"/>
                <w:right w:val="none" w:sz="0" w:space="0" w:color="auto"/>
              </w:divBdr>
            </w:div>
            <w:div w:id="1044602770">
              <w:marLeft w:val="0"/>
              <w:marRight w:val="0"/>
              <w:marTop w:val="0"/>
              <w:marBottom w:val="0"/>
              <w:divBdr>
                <w:top w:val="none" w:sz="0" w:space="0" w:color="auto"/>
                <w:left w:val="none" w:sz="0" w:space="0" w:color="auto"/>
                <w:bottom w:val="none" w:sz="0" w:space="0" w:color="auto"/>
                <w:right w:val="none" w:sz="0" w:space="0" w:color="auto"/>
              </w:divBdr>
            </w:div>
            <w:div w:id="317199493">
              <w:marLeft w:val="0"/>
              <w:marRight w:val="0"/>
              <w:marTop w:val="0"/>
              <w:marBottom w:val="0"/>
              <w:divBdr>
                <w:top w:val="none" w:sz="0" w:space="0" w:color="auto"/>
                <w:left w:val="none" w:sz="0" w:space="0" w:color="auto"/>
                <w:bottom w:val="none" w:sz="0" w:space="0" w:color="auto"/>
                <w:right w:val="none" w:sz="0" w:space="0" w:color="auto"/>
              </w:divBdr>
            </w:div>
            <w:div w:id="2006544575">
              <w:marLeft w:val="0"/>
              <w:marRight w:val="0"/>
              <w:marTop w:val="0"/>
              <w:marBottom w:val="0"/>
              <w:divBdr>
                <w:top w:val="none" w:sz="0" w:space="0" w:color="auto"/>
                <w:left w:val="none" w:sz="0" w:space="0" w:color="auto"/>
                <w:bottom w:val="none" w:sz="0" w:space="0" w:color="auto"/>
                <w:right w:val="none" w:sz="0" w:space="0" w:color="auto"/>
              </w:divBdr>
            </w:div>
            <w:div w:id="1287010606">
              <w:marLeft w:val="0"/>
              <w:marRight w:val="0"/>
              <w:marTop w:val="0"/>
              <w:marBottom w:val="0"/>
              <w:divBdr>
                <w:top w:val="none" w:sz="0" w:space="0" w:color="auto"/>
                <w:left w:val="none" w:sz="0" w:space="0" w:color="auto"/>
                <w:bottom w:val="none" w:sz="0" w:space="0" w:color="auto"/>
                <w:right w:val="none" w:sz="0" w:space="0" w:color="auto"/>
              </w:divBdr>
            </w:div>
            <w:div w:id="549653654">
              <w:marLeft w:val="0"/>
              <w:marRight w:val="0"/>
              <w:marTop w:val="0"/>
              <w:marBottom w:val="0"/>
              <w:divBdr>
                <w:top w:val="none" w:sz="0" w:space="0" w:color="auto"/>
                <w:left w:val="none" w:sz="0" w:space="0" w:color="auto"/>
                <w:bottom w:val="none" w:sz="0" w:space="0" w:color="auto"/>
                <w:right w:val="none" w:sz="0" w:space="0" w:color="auto"/>
              </w:divBdr>
            </w:div>
            <w:div w:id="1225331660">
              <w:marLeft w:val="0"/>
              <w:marRight w:val="0"/>
              <w:marTop w:val="0"/>
              <w:marBottom w:val="0"/>
              <w:divBdr>
                <w:top w:val="none" w:sz="0" w:space="0" w:color="auto"/>
                <w:left w:val="none" w:sz="0" w:space="0" w:color="auto"/>
                <w:bottom w:val="none" w:sz="0" w:space="0" w:color="auto"/>
                <w:right w:val="none" w:sz="0" w:space="0" w:color="auto"/>
              </w:divBdr>
            </w:div>
            <w:div w:id="1990358775">
              <w:marLeft w:val="0"/>
              <w:marRight w:val="0"/>
              <w:marTop w:val="0"/>
              <w:marBottom w:val="0"/>
              <w:divBdr>
                <w:top w:val="none" w:sz="0" w:space="0" w:color="auto"/>
                <w:left w:val="none" w:sz="0" w:space="0" w:color="auto"/>
                <w:bottom w:val="none" w:sz="0" w:space="0" w:color="auto"/>
                <w:right w:val="none" w:sz="0" w:space="0" w:color="auto"/>
              </w:divBdr>
            </w:div>
            <w:div w:id="1042905024">
              <w:marLeft w:val="0"/>
              <w:marRight w:val="0"/>
              <w:marTop w:val="0"/>
              <w:marBottom w:val="0"/>
              <w:divBdr>
                <w:top w:val="none" w:sz="0" w:space="0" w:color="auto"/>
                <w:left w:val="none" w:sz="0" w:space="0" w:color="auto"/>
                <w:bottom w:val="none" w:sz="0" w:space="0" w:color="auto"/>
                <w:right w:val="none" w:sz="0" w:space="0" w:color="auto"/>
              </w:divBdr>
            </w:div>
            <w:div w:id="1029523573">
              <w:marLeft w:val="0"/>
              <w:marRight w:val="0"/>
              <w:marTop w:val="0"/>
              <w:marBottom w:val="0"/>
              <w:divBdr>
                <w:top w:val="none" w:sz="0" w:space="0" w:color="auto"/>
                <w:left w:val="none" w:sz="0" w:space="0" w:color="auto"/>
                <w:bottom w:val="none" w:sz="0" w:space="0" w:color="auto"/>
                <w:right w:val="none" w:sz="0" w:space="0" w:color="auto"/>
              </w:divBdr>
            </w:div>
            <w:div w:id="1224869775">
              <w:marLeft w:val="0"/>
              <w:marRight w:val="0"/>
              <w:marTop w:val="0"/>
              <w:marBottom w:val="0"/>
              <w:divBdr>
                <w:top w:val="none" w:sz="0" w:space="0" w:color="auto"/>
                <w:left w:val="none" w:sz="0" w:space="0" w:color="auto"/>
                <w:bottom w:val="none" w:sz="0" w:space="0" w:color="auto"/>
                <w:right w:val="none" w:sz="0" w:space="0" w:color="auto"/>
              </w:divBdr>
            </w:div>
            <w:div w:id="2112966097">
              <w:marLeft w:val="0"/>
              <w:marRight w:val="0"/>
              <w:marTop w:val="0"/>
              <w:marBottom w:val="0"/>
              <w:divBdr>
                <w:top w:val="none" w:sz="0" w:space="0" w:color="auto"/>
                <w:left w:val="none" w:sz="0" w:space="0" w:color="auto"/>
                <w:bottom w:val="none" w:sz="0" w:space="0" w:color="auto"/>
                <w:right w:val="none" w:sz="0" w:space="0" w:color="auto"/>
              </w:divBdr>
            </w:div>
            <w:div w:id="538978086">
              <w:marLeft w:val="0"/>
              <w:marRight w:val="0"/>
              <w:marTop w:val="0"/>
              <w:marBottom w:val="0"/>
              <w:divBdr>
                <w:top w:val="none" w:sz="0" w:space="0" w:color="auto"/>
                <w:left w:val="none" w:sz="0" w:space="0" w:color="auto"/>
                <w:bottom w:val="none" w:sz="0" w:space="0" w:color="auto"/>
                <w:right w:val="none" w:sz="0" w:space="0" w:color="auto"/>
              </w:divBdr>
            </w:div>
            <w:div w:id="119350610">
              <w:marLeft w:val="0"/>
              <w:marRight w:val="0"/>
              <w:marTop w:val="0"/>
              <w:marBottom w:val="0"/>
              <w:divBdr>
                <w:top w:val="none" w:sz="0" w:space="0" w:color="auto"/>
                <w:left w:val="none" w:sz="0" w:space="0" w:color="auto"/>
                <w:bottom w:val="none" w:sz="0" w:space="0" w:color="auto"/>
                <w:right w:val="none" w:sz="0" w:space="0" w:color="auto"/>
              </w:divBdr>
            </w:div>
            <w:div w:id="907348347">
              <w:marLeft w:val="0"/>
              <w:marRight w:val="0"/>
              <w:marTop w:val="0"/>
              <w:marBottom w:val="0"/>
              <w:divBdr>
                <w:top w:val="none" w:sz="0" w:space="0" w:color="auto"/>
                <w:left w:val="none" w:sz="0" w:space="0" w:color="auto"/>
                <w:bottom w:val="none" w:sz="0" w:space="0" w:color="auto"/>
                <w:right w:val="none" w:sz="0" w:space="0" w:color="auto"/>
              </w:divBdr>
            </w:div>
            <w:div w:id="73894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309172">
      <w:bodyDiv w:val="1"/>
      <w:marLeft w:val="0"/>
      <w:marRight w:val="0"/>
      <w:marTop w:val="0"/>
      <w:marBottom w:val="0"/>
      <w:divBdr>
        <w:top w:val="none" w:sz="0" w:space="0" w:color="auto"/>
        <w:left w:val="none" w:sz="0" w:space="0" w:color="auto"/>
        <w:bottom w:val="none" w:sz="0" w:space="0" w:color="auto"/>
        <w:right w:val="none" w:sz="0" w:space="0" w:color="auto"/>
      </w:divBdr>
    </w:div>
    <w:div w:id="526328937">
      <w:bodyDiv w:val="1"/>
      <w:marLeft w:val="0"/>
      <w:marRight w:val="0"/>
      <w:marTop w:val="0"/>
      <w:marBottom w:val="0"/>
      <w:divBdr>
        <w:top w:val="none" w:sz="0" w:space="0" w:color="auto"/>
        <w:left w:val="none" w:sz="0" w:space="0" w:color="auto"/>
        <w:bottom w:val="none" w:sz="0" w:space="0" w:color="auto"/>
        <w:right w:val="none" w:sz="0" w:space="0" w:color="auto"/>
      </w:divBdr>
    </w:div>
    <w:div w:id="545289724">
      <w:bodyDiv w:val="1"/>
      <w:marLeft w:val="0"/>
      <w:marRight w:val="0"/>
      <w:marTop w:val="0"/>
      <w:marBottom w:val="0"/>
      <w:divBdr>
        <w:top w:val="none" w:sz="0" w:space="0" w:color="auto"/>
        <w:left w:val="none" w:sz="0" w:space="0" w:color="auto"/>
        <w:bottom w:val="none" w:sz="0" w:space="0" w:color="auto"/>
        <w:right w:val="none" w:sz="0" w:space="0" w:color="auto"/>
      </w:divBdr>
      <w:divsChild>
        <w:div w:id="71778959">
          <w:marLeft w:val="0"/>
          <w:marRight w:val="0"/>
          <w:marTop w:val="0"/>
          <w:marBottom w:val="0"/>
          <w:divBdr>
            <w:top w:val="none" w:sz="0" w:space="0" w:color="auto"/>
            <w:left w:val="none" w:sz="0" w:space="0" w:color="auto"/>
            <w:bottom w:val="none" w:sz="0" w:space="0" w:color="auto"/>
            <w:right w:val="none" w:sz="0" w:space="0" w:color="auto"/>
          </w:divBdr>
          <w:divsChild>
            <w:div w:id="66001361">
              <w:marLeft w:val="0"/>
              <w:marRight w:val="0"/>
              <w:marTop w:val="0"/>
              <w:marBottom w:val="0"/>
              <w:divBdr>
                <w:top w:val="none" w:sz="0" w:space="0" w:color="auto"/>
                <w:left w:val="none" w:sz="0" w:space="0" w:color="auto"/>
                <w:bottom w:val="none" w:sz="0" w:space="0" w:color="auto"/>
                <w:right w:val="none" w:sz="0" w:space="0" w:color="auto"/>
              </w:divBdr>
            </w:div>
            <w:div w:id="98456547">
              <w:marLeft w:val="0"/>
              <w:marRight w:val="0"/>
              <w:marTop w:val="0"/>
              <w:marBottom w:val="0"/>
              <w:divBdr>
                <w:top w:val="none" w:sz="0" w:space="0" w:color="auto"/>
                <w:left w:val="none" w:sz="0" w:space="0" w:color="auto"/>
                <w:bottom w:val="none" w:sz="0" w:space="0" w:color="auto"/>
                <w:right w:val="none" w:sz="0" w:space="0" w:color="auto"/>
              </w:divBdr>
            </w:div>
            <w:div w:id="1062948341">
              <w:marLeft w:val="0"/>
              <w:marRight w:val="0"/>
              <w:marTop w:val="0"/>
              <w:marBottom w:val="0"/>
              <w:divBdr>
                <w:top w:val="none" w:sz="0" w:space="0" w:color="auto"/>
                <w:left w:val="none" w:sz="0" w:space="0" w:color="auto"/>
                <w:bottom w:val="none" w:sz="0" w:space="0" w:color="auto"/>
                <w:right w:val="none" w:sz="0" w:space="0" w:color="auto"/>
              </w:divBdr>
            </w:div>
            <w:div w:id="1239559837">
              <w:marLeft w:val="0"/>
              <w:marRight w:val="0"/>
              <w:marTop w:val="0"/>
              <w:marBottom w:val="0"/>
              <w:divBdr>
                <w:top w:val="none" w:sz="0" w:space="0" w:color="auto"/>
                <w:left w:val="none" w:sz="0" w:space="0" w:color="auto"/>
                <w:bottom w:val="none" w:sz="0" w:space="0" w:color="auto"/>
                <w:right w:val="none" w:sz="0" w:space="0" w:color="auto"/>
              </w:divBdr>
            </w:div>
            <w:div w:id="2063360783">
              <w:marLeft w:val="0"/>
              <w:marRight w:val="0"/>
              <w:marTop w:val="0"/>
              <w:marBottom w:val="0"/>
              <w:divBdr>
                <w:top w:val="none" w:sz="0" w:space="0" w:color="auto"/>
                <w:left w:val="none" w:sz="0" w:space="0" w:color="auto"/>
                <w:bottom w:val="none" w:sz="0" w:space="0" w:color="auto"/>
                <w:right w:val="none" w:sz="0" w:space="0" w:color="auto"/>
              </w:divBdr>
            </w:div>
            <w:div w:id="2092310756">
              <w:marLeft w:val="0"/>
              <w:marRight w:val="0"/>
              <w:marTop w:val="0"/>
              <w:marBottom w:val="0"/>
              <w:divBdr>
                <w:top w:val="none" w:sz="0" w:space="0" w:color="auto"/>
                <w:left w:val="none" w:sz="0" w:space="0" w:color="auto"/>
                <w:bottom w:val="none" w:sz="0" w:space="0" w:color="auto"/>
                <w:right w:val="none" w:sz="0" w:space="0" w:color="auto"/>
              </w:divBdr>
            </w:div>
            <w:div w:id="81920367">
              <w:marLeft w:val="0"/>
              <w:marRight w:val="0"/>
              <w:marTop w:val="0"/>
              <w:marBottom w:val="0"/>
              <w:divBdr>
                <w:top w:val="none" w:sz="0" w:space="0" w:color="auto"/>
                <w:left w:val="none" w:sz="0" w:space="0" w:color="auto"/>
                <w:bottom w:val="none" w:sz="0" w:space="0" w:color="auto"/>
                <w:right w:val="none" w:sz="0" w:space="0" w:color="auto"/>
              </w:divBdr>
            </w:div>
            <w:div w:id="71203191">
              <w:marLeft w:val="0"/>
              <w:marRight w:val="0"/>
              <w:marTop w:val="0"/>
              <w:marBottom w:val="0"/>
              <w:divBdr>
                <w:top w:val="none" w:sz="0" w:space="0" w:color="auto"/>
                <w:left w:val="none" w:sz="0" w:space="0" w:color="auto"/>
                <w:bottom w:val="none" w:sz="0" w:space="0" w:color="auto"/>
                <w:right w:val="none" w:sz="0" w:space="0" w:color="auto"/>
              </w:divBdr>
            </w:div>
            <w:div w:id="990597329">
              <w:marLeft w:val="0"/>
              <w:marRight w:val="0"/>
              <w:marTop w:val="0"/>
              <w:marBottom w:val="0"/>
              <w:divBdr>
                <w:top w:val="none" w:sz="0" w:space="0" w:color="auto"/>
                <w:left w:val="none" w:sz="0" w:space="0" w:color="auto"/>
                <w:bottom w:val="none" w:sz="0" w:space="0" w:color="auto"/>
                <w:right w:val="none" w:sz="0" w:space="0" w:color="auto"/>
              </w:divBdr>
            </w:div>
          </w:divsChild>
        </w:div>
        <w:div w:id="1851942847">
          <w:marLeft w:val="0"/>
          <w:marRight w:val="0"/>
          <w:marTop w:val="0"/>
          <w:marBottom w:val="0"/>
          <w:divBdr>
            <w:top w:val="none" w:sz="0" w:space="0" w:color="auto"/>
            <w:left w:val="none" w:sz="0" w:space="0" w:color="auto"/>
            <w:bottom w:val="none" w:sz="0" w:space="0" w:color="auto"/>
            <w:right w:val="none" w:sz="0" w:space="0" w:color="auto"/>
          </w:divBdr>
          <w:divsChild>
            <w:div w:id="144014067">
              <w:marLeft w:val="0"/>
              <w:marRight w:val="0"/>
              <w:marTop w:val="0"/>
              <w:marBottom w:val="0"/>
              <w:divBdr>
                <w:top w:val="none" w:sz="0" w:space="0" w:color="auto"/>
                <w:left w:val="none" w:sz="0" w:space="0" w:color="auto"/>
                <w:bottom w:val="none" w:sz="0" w:space="0" w:color="auto"/>
                <w:right w:val="none" w:sz="0" w:space="0" w:color="auto"/>
              </w:divBdr>
            </w:div>
            <w:div w:id="1742630491">
              <w:marLeft w:val="0"/>
              <w:marRight w:val="0"/>
              <w:marTop w:val="0"/>
              <w:marBottom w:val="0"/>
              <w:divBdr>
                <w:top w:val="none" w:sz="0" w:space="0" w:color="auto"/>
                <w:left w:val="none" w:sz="0" w:space="0" w:color="auto"/>
                <w:bottom w:val="none" w:sz="0" w:space="0" w:color="auto"/>
                <w:right w:val="none" w:sz="0" w:space="0" w:color="auto"/>
              </w:divBdr>
            </w:div>
            <w:div w:id="2146728791">
              <w:marLeft w:val="0"/>
              <w:marRight w:val="0"/>
              <w:marTop w:val="0"/>
              <w:marBottom w:val="0"/>
              <w:divBdr>
                <w:top w:val="none" w:sz="0" w:space="0" w:color="auto"/>
                <w:left w:val="none" w:sz="0" w:space="0" w:color="auto"/>
                <w:bottom w:val="none" w:sz="0" w:space="0" w:color="auto"/>
                <w:right w:val="none" w:sz="0" w:space="0" w:color="auto"/>
              </w:divBdr>
            </w:div>
            <w:div w:id="1027828502">
              <w:marLeft w:val="0"/>
              <w:marRight w:val="0"/>
              <w:marTop w:val="0"/>
              <w:marBottom w:val="0"/>
              <w:divBdr>
                <w:top w:val="none" w:sz="0" w:space="0" w:color="auto"/>
                <w:left w:val="none" w:sz="0" w:space="0" w:color="auto"/>
                <w:bottom w:val="none" w:sz="0" w:space="0" w:color="auto"/>
                <w:right w:val="none" w:sz="0" w:space="0" w:color="auto"/>
              </w:divBdr>
            </w:div>
            <w:div w:id="894776927">
              <w:marLeft w:val="0"/>
              <w:marRight w:val="0"/>
              <w:marTop w:val="0"/>
              <w:marBottom w:val="0"/>
              <w:divBdr>
                <w:top w:val="none" w:sz="0" w:space="0" w:color="auto"/>
                <w:left w:val="none" w:sz="0" w:space="0" w:color="auto"/>
                <w:bottom w:val="none" w:sz="0" w:space="0" w:color="auto"/>
                <w:right w:val="none" w:sz="0" w:space="0" w:color="auto"/>
              </w:divBdr>
            </w:div>
            <w:div w:id="976489657">
              <w:marLeft w:val="0"/>
              <w:marRight w:val="0"/>
              <w:marTop w:val="0"/>
              <w:marBottom w:val="0"/>
              <w:divBdr>
                <w:top w:val="none" w:sz="0" w:space="0" w:color="auto"/>
                <w:left w:val="none" w:sz="0" w:space="0" w:color="auto"/>
                <w:bottom w:val="none" w:sz="0" w:space="0" w:color="auto"/>
                <w:right w:val="none" w:sz="0" w:space="0" w:color="auto"/>
              </w:divBdr>
            </w:div>
            <w:div w:id="1201749479">
              <w:marLeft w:val="0"/>
              <w:marRight w:val="0"/>
              <w:marTop w:val="0"/>
              <w:marBottom w:val="0"/>
              <w:divBdr>
                <w:top w:val="none" w:sz="0" w:space="0" w:color="auto"/>
                <w:left w:val="none" w:sz="0" w:space="0" w:color="auto"/>
                <w:bottom w:val="none" w:sz="0" w:space="0" w:color="auto"/>
                <w:right w:val="none" w:sz="0" w:space="0" w:color="auto"/>
              </w:divBdr>
            </w:div>
            <w:div w:id="1885602590">
              <w:marLeft w:val="0"/>
              <w:marRight w:val="0"/>
              <w:marTop w:val="0"/>
              <w:marBottom w:val="0"/>
              <w:divBdr>
                <w:top w:val="none" w:sz="0" w:space="0" w:color="auto"/>
                <w:left w:val="none" w:sz="0" w:space="0" w:color="auto"/>
                <w:bottom w:val="none" w:sz="0" w:space="0" w:color="auto"/>
                <w:right w:val="none" w:sz="0" w:space="0" w:color="auto"/>
              </w:divBdr>
            </w:div>
            <w:div w:id="692808393">
              <w:marLeft w:val="0"/>
              <w:marRight w:val="0"/>
              <w:marTop w:val="0"/>
              <w:marBottom w:val="0"/>
              <w:divBdr>
                <w:top w:val="none" w:sz="0" w:space="0" w:color="auto"/>
                <w:left w:val="none" w:sz="0" w:space="0" w:color="auto"/>
                <w:bottom w:val="none" w:sz="0" w:space="0" w:color="auto"/>
                <w:right w:val="none" w:sz="0" w:space="0" w:color="auto"/>
              </w:divBdr>
            </w:div>
            <w:div w:id="1100831232">
              <w:marLeft w:val="0"/>
              <w:marRight w:val="0"/>
              <w:marTop w:val="0"/>
              <w:marBottom w:val="0"/>
              <w:divBdr>
                <w:top w:val="none" w:sz="0" w:space="0" w:color="auto"/>
                <w:left w:val="none" w:sz="0" w:space="0" w:color="auto"/>
                <w:bottom w:val="none" w:sz="0" w:space="0" w:color="auto"/>
                <w:right w:val="none" w:sz="0" w:space="0" w:color="auto"/>
              </w:divBdr>
            </w:div>
            <w:div w:id="156726677">
              <w:marLeft w:val="0"/>
              <w:marRight w:val="0"/>
              <w:marTop w:val="0"/>
              <w:marBottom w:val="0"/>
              <w:divBdr>
                <w:top w:val="none" w:sz="0" w:space="0" w:color="auto"/>
                <w:left w:val="none" w:sz="0" w:space="0" w:color="auto"/>
                <w:bottom w:val="none" w:sz="0" w:space="0" w:color="auto"/>
                <w:right w:val="none" w:sz="0" w:space="0" w:color="auto"/>
              </w:divBdr>
            </w:div>
            <w:div w:id="1760178175">
              <w:marLeft w:val="0"/>
              <w:marRight w:val="0"/>
              <w:marTop w:val="0"/>
              <w:marBottom w:val="0"/>
              <w:divBdr>
                <w:top w:val="none" w:sz="0" w:space="0" w:color="auto"/>
                <w:left w:val="none" w:sz="0" w:space="0" w:color="auto"/>
                <w:bottom w:val="none" w:sz="0" w:space="0" w:color="auto"/>
                <w:right w:val="none" w:sz="0" w:space="0" w:color="auto"/>
              </w:divBdr>
            </w:div>
            <w:div w:id="48774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644360">
      <w:bodyDiv w:val="1"/>
      <w:marLeft w:val="0"/>
      <w:marRight w:val="0"/>
      <w:marTop w:val="0"/>
      <w:marBottom w:val="0"/>
      <w:divBdr>
        <w:top w:val="none" w:sz="0" w:space="0" w:color="auto"/>
        <w:left w:val="none" w:sz="0" w:space="0" w:color="auto"/>
        <w:bottom w:val="none" w:sz="0" w:space="0" w:color="auto"/>
        <w:right w:val="none" w:sz="0" w:space="0" w:color="auto"/>
      </w:divBdr>
      <w:divsChild>
        <w:div w:id="2017997432">
          <w:marLeft w:val="0"/>
          <w:marRight w:val="0"/>
          <w:marTop w:val="0"/>
          <w:marBottom w:val="0"/>
          <w:divBdr>
            <w:top w:val="none" w:sz="0" w:space="0" w:color="auto"/>
            <w:left w:val="none" w:sz="0" w:space="0" w:color="auto"/>
            <w:bottom w:val="none" w:sz="0" w:space="0" w:color="auto"/>
            <w:right w:val="none" w:sz="0" w:space="0" w:color="auto"/>
          </w:divBdr>
        </w:div>
        <w:div w:id="229967416">
          <w:marLeft w:val="0"/>
          <w:marRight w:val="0"/>
          <w:marTop w:val="0"/>
          <w:marBottom w:val="0"/>
          <w:divBdr>
            <w:top w:val="none" w:sz="0" w:space="0" w:color="auto"/>
            <w:left w:val="none" w:sz="0" w:space="0" w:color="auto"/>
            <w:bottom w:val="none" w:sz="0" w:space="0" w:color="auto"/>
            <w:right w:val="none" w:sz="0" w:space="0" w:color="auto"/>
          </w:divBdr>
        </w:div>
        <w:div w:id="622462312">
          <w:marLeft w:val="0"/>
          <w:marRight w:val="0"/>
          <w:marTop w:val="0"/>
          <w:marBottom w:val="0"/>
          <w:divBdr>
            <w:top w:val="none" w:sz="0" w:space="0" w:color="auto"/>
            <w:left w:val="none" w:sz="0" w:space="0" w:color="auto"/>
            <w:bottom w:val="none" w:sz="0" w:space="0" w:color="auto"/>
            <w:right w:val="none" w:sz="0" w:space="0" w:color="auto"/>
          </w:divBdr>
        </w:div>
        <w:div w:id="34013560">
          <w:marLeft w:val="0"/>
          <w:marRight w:val="0"/>
          <w:marTop w:val="0"/>
          <w:marBottom w:val="0"/>
          <w:divBdr>
            <w:top w:val="none" w:sz="0" w:space="0" w:color="auto"/>
            <w:left w:val="none" w:sz="0" w:space="0" w:color="auto"/>
            <w:bottom w:val="none" w:sz="0" w:space="0" w:color="auto"/>
            <w:right w:val="none" w:sz="0" w:space="0" w:color="auto"/>
          </w:divBdr>
        </w:div>
        <w:div w:id="1701396987">
          <w:marLeft w:val="0"/>
          <w:marRight w:val="0"/>
          <w:marTop w:val="0"/>
          <w:marBottom w:val="0"/>
          <w:divBdr>
            <w:top w:val="none" w:sz="0" w:space="0" w:color="auto"/>
            <w:left w:val="none" w:sz="0" w:space="0" w:color="auto"/>
            <w:bottom w:val="none" w:sz="0" w:space="0" w:color="auto"/>
            <w:right w:val="none" w:sz="0" w:space="0" w:color="auto"/>
          </w:divBdr>
        </w:div>
        <w:div w:id="1513493816">
          <w:marLeft w:val="0"/>
          <w:marRight w:val="0"/>
          <w:marTop w:val="0"/>
          <w:marBottom w:val="0"/>
          <w:divBdr>
            <w:top w:val="none" w:sz="0" w:space="0" w:color="auto"/>
            <w:left w:val="none" w:sz="0" w:space="0" w:color="auto"/>
            <w:bottom w:val="none" w:sz="0" w:space="0" w:color="auto"/>
            <w:right w:val="none" w:sz="0" w:space="0" w:color="auto"/>
          </w:divBdr>
        </w:div>
        <w:div w:id="389380785">
          <w:marLeft w:val="0"/>
          <w:marRight w:val="0"/>
          <w:marTop w:val="0"/>
          <w:marBottom w:val="0"/>
          <w:divBdr>
            <w:top w:val="none" w:sz="0" w:space="0" w:color="auto"/>
            <w:left w:val="none" w:sz="0" w:space="0" w:color="auto"/>
            <w:bottom w:val="none" w:sz="0" w:space="0" w:color="auto"/>
            <w:right w:val="none" w:sz="0" w:space="0" w:color="auto"/>
          </w:divBdr>
        </w:div>
        <w:div w:id="164907742">
          <w:marLeft w:val="0"/>
          <w:marRight w:val="0"/>
          <w:marTop w:val="0"/>
          <w:marBottom w:val="0"/>
          <w:divBdr>
            <w:top w:val="none" w:sz="0" w:space="0" w:color="auto"/>
            <w:left w:val="none" w:sz="0" w:space="0" w:color="auto"/>
            <w:bottom w:val="none" w:sz="0" w:space="0" w:color="auto"/>
            <w:right w:val="none" w:sz="0" w:space="0" w:color="auto"/>
          </w:divBdr>
        </w:div>
        <w:div w:id="897859268">
          <w:marLeft w:val="0"/>
          <w:marRight w:val="0"/>
          <w:marTop w:val="0"/>
          <w:marBottom w:val="0"/>
          <w:divBdr>
            <w:top w:val="none" w:sz="0" w:space="0" w:color="auto"/>
            <w:left w:val="none" w:sz="0" w:space="0" w:color="auto"/>
            <w:bottom w:val="none" w:sz="0" w:space="0" w:color="auto"/>
            <w:right w:val="none" w:sz="0" w:space="0" w:color="auto"/>
          </w:divBdr>
        </w:div>
        <w:div w:id="1635671681">
          <w:marLeft w:val="0"/>
          <w:marRight w:val="0"/>
          <w:marTop w:val="0"/>
          <w:marBottom w:val="0"/>
          <w:divBdr>
            <w:top w:val="none" w:sz="0" w:space="0" w:color="auto"/>
            <w:left w:val="none" w:sz="0" w:space="0" w:color="auto"/>
            <w:bottom w:val="none" w:sz="0" w:space="0" w:color="auto"/>
            <w:right w:val="none" w:sz="0" w:space="0" w:color="auto"/>
          </w:divBdr>
        </w:div>
        <w:div w:id="178204481">
          <w:marLeft w:val="0"/>
          <w:marRight w:val="0"/>
          <w:marTop w:val="0"/>
          <w:marBottom w:val="0"/>
          <w:divBdr>
            <w:top w:val="none" w:sz="0" w:space="0" w:color="auto"/>
            <w:left w:val="none" w:sz="0" w:space="0" w:color="auto"/>
            <w:bottom w:val="none" w:sz="0" w:space="0" w:color="auto"/>
            <w:right w:val="none" w:sz="0" w:space="0" w:color="auto"/>
          </w:divBdr>
        </w:div>
        <w:div w:id="1603880043">
          <w:marLeft w:val="0"/>
          <w:marRight w:val="0"/>
          <w:marTop w:val="0"/>
          <w:marBottom w:val="0"/>
          <w:divBdr>
            <w:top w:val="none" w:sz="0" w:space="0" w:color="auto"/>
            <w:left w:val="none" w:sz="0" w:space="0" w:color="auto"/>
            <w:bottom w:val="none" w:sz="0" w:space="0" w:color="auto"/>
            <w:right w:val="none" w:sz="0" w:space="0" w:color="auto"/>
          </w:divBdr>
        </w:div>
        <w:div w:id="1249387299">
          <w:marLeft w:val="0"/>
          <w:marRight w:val="0"/>
          <w:marTop w:val="0"/>
          <w:marBottom w:val="0"/>
          <w:divBdr>
            <w:top w:val="none" w:sz="0" w:space="0" w:color="auto"/>
            <w:left w:val="none" w:sz="0" w:space="0" w:color="auto"/>
            <w:bottom w:val="none" w:sz="0" w:space="0" w:color="auto"/>
            <w:right w:val="none" w:sz="0" w:space="0" w:color="auto"/>
          </w:divBdr>
        </w:div>
        <w:div w:id="1242520731">
          <w:marLeft w:val="0"/>
          <w:marRight w:val="0"/>
          <w:marTop w:val="0"/>
          <w:marBottom w:val="0"/>
          <w:divBdr>
            <w:top w:val="none" w:sz="0" w:space="0" w:color="auto"/>
            <w:left w:val="none" w:sz="0" w:space="0" w:color="auto"/>
            <w:bottom w:val="none" w:sz="0" w:space="0" w:color="auto"/>
            <w:right w:val="none" w:sz="0" w:space="0" w:color="auto"/>
          </w:divBdr>
        </w:div>
        <w:div w:id="929781147">
          <w:marLeft w:val="0"/>
          <w:marRight w:val="0"/>
          <w:marTop w:val="0"/>
          <w:marBottom w:val="0"/>
          <w:divBdr>
            <w:top w:val="none" w:sz="0" w:space="0" w:color="auto"/>
            <w:left w:val="none" w:sz="0" w:space="0" w:color="auto"/>
            <w:bottom w:val="none" w:sz="0" w:space="0" w:color="auto"/>
            <w:right w:val="none" w:sz="0" w:space="0" w:color="auto"/>
          </w:divBdr>
        </w:div>
        <w:div w:id="1930502443">
          <w:marLeft w:val="0"/>
          <w:marRight w:val="0"/>
          <w:marTop w:val="0"/>
          <w:marBottom w:val="0"/>
          <w:divBdr>
            <w:top w:val="none" w:sz="0" w:space="0" w:color="auto"/>
            <w:left w:val="none" w:sz="0" w:space="0" w:color="auto"/>
            <w:bottom w:val="none" w:sz="0" w:space="0" w:color="auto"/>
            <w:right w:val="none" w:sz="0" w:space="0" w:color="auto"/>
          </w:divBdr>
        </w:div>
        <w:div w:id="1457719723">
          <w:marLeft w:val="0"/>
          <w:marRight w:val="0"/>
          <w:marTop w:val="0"/>
          <w:marBottom w:val="0"/>
          <w:divBdr>
            <w:top w:val="none" w:sz="0" w:space="0" w:color="auto"/>
            <w:left w:val="none" w:sz="0" w:space="0" w:color="auto"/>
            <w:bottom w:val="none" w:sz="0" w:space="0" w:color="auto"/>
            <w:right w:val="none" w:sz="0" w:space="0" w:color="auto"/>
          </w:divBdr>
        </w:div>
        <w:div w:id="999386431">
          <w:marLeft w:val="0"/>
          <w:marRight w:val="0"/>
          <w:marTop w:val="0"/>
          <w:marBottom w:val="0"/>
          <w:divBdr>
            <w:top w:val="none" w:sz="0" w:space="0" w:color="auto"/>
            <w:left w:val="none" w:sz="0" w:space="0" w:color="auto"/>
            <w:bottom w:val="none" w:sz="0" w:space="0" w:color="auto"/>
            <w:right w:val="none" w:sz="0" w:space="0" w:color="auto"/>
          </w:divBdr>
        </w:div>
        <w:div w:id="444622123">
          <w:marLeft w:val="0"/>
          <w:marRight w:val="0"/>
          <w:marTop w:val="0"/>
          <w:marBottom w:val="0"/>
          <w:divBdr>
            <w:top w:val="none" w:sz="0" w:space="0" w:color="auto"/>
            <w:left w:val="none" w:sz="0" w:space="0" w:color="auto"/>
            <w:bottom w:val="none" w:sz="0" w:space="0" w:color="auto"/>
            <w:right w:val="none" w:sz="0" w:space="0" w:color="auto"/>
          </w:divBdr>
        </w:div>
        <w:div w:id="1947620324">
          <w:marLeft w:val="0"/>
          <w:marRight w:val="0"/>
          <w:marTop w:val="0"/>
          <w:marBottom w:val="0"/>
          <w:divBdr>
            <w:top w:val="none" w:sz="0" w:space="0" w:color="auto"/>
            <w:left w:val="none" w:sz="0" w:space="0" w:color="auto"/>
            <w:bottom w:val="none" w:sz="0" w:space="0" w:color="auto"/>
            <w:right w:val="none" w:sz="0" w:space="0" w:color="auto"/>
          </w:divBdr>
        </w:div>
        <w:div w:id="1199272247">
          <w:marLeft w:val="0"/>
          <w:marRight w:val="0"/>
          <w:marTop w:val="0"/>
          <w:marBottom w:val="0"/>
          <w:divBdr>
            <w:top w:val="none" w:sz="0" w:space="0" w:color="auto"/>
            <w:left w:val="none" w:sz="0" w:space="0" w:color="auto"/>
            <w:bottom w:val="none" w:sz="0" w:space="0" w:color="auto"/>
            <w:right w:val="none" w:sz="0" w:space="0" w:color="auto"/>
          </w:divBdr>
        </w:div>
        <w:div w:id="1964266270">
          <w:marLeft w:val="0"/>
          <w:marRight w:val="0"/>
          <w:marTop w:val="0"/>
          <w:marBottom w:val="0"/>
          <w:divBdr>
            <w:top w:val="none" w:sz="0" w:space="0" w:color="auto"/>
            <w:left w:val="none" w:sz="0" w:space="0" w:color="auto"/>
            <w:bottom w:val="none" w:sz="0" w:space="0" w:color="auto"/>
            <w:right w:val="none" w:sz="0" w:space="0" w:color="auto"/>
          </w:divBdr>
        </w:div>
        <w:div w:id="1811046823">
          <w:marLeft w:val="0"/>
          <w:marRight w:val="0"/>
          <w:marTop w:val="0"/>
          <w:marBottom w:val="0"/>
          <w:divBdr>
            <w:top w:val="none" w:sz="0" w:space="0" w:color="auto"/>
            <w:left w:val="none" w:sz="0" w:space="0" w:color="auto"/>
            <w:bottom w:val="none" w:sz="0" w:space="0" w:color="auto"/>
            <w:right w:val="none" w:sz="0" w:space="0" w:color="auto"/>
          </w:divBdr>
        </w:div>
        <w:div w:id="1658608682">
          <w:marLeft w:val="0"/>
          <w:marRight w:val="0"/>
          <w:marTop w:val="0"/>
          <w:marBottom w:val="0"/>
          <w:divBdr>
            <w:top w:val="none" w:sz="0" w:space="0" w:color="auto"/>
            <w:left w:val="none" w:sz="0" w:space="0" w:color="auto"/>
            <w:bottom w:val="none" w:sz="0" w:space="0" w:color="auto"/>
            <w:right w:val="none" w:sz="0" w:space="0" w:color="auto"/>
          </w:divBdr>
        </w:div>
        <w:div w:id="1476802055">
          <w:marLeft w:val="0"/>
          <w:marRight w:val="0"/>
          <w:marTop w:val="0"/>
          <w:marBottom w:val="0"/>
          <w:divBdr>
            <w:top w:val="none" w:sz="0" w:space="0" w:color="auto"/>
            <w:left w:val="none" w:sz="0" w:space="0" w:color="auto"/>
            <w:bottom w:val="none" w:sz="0" w:space="0" w:color="auto"/>
            <w:right w:val="none" w:sz="0" w:space="0" w:color="auto"/>
          </w:divBdr>
        </w:div>
        <w:div w:id="1646592220">
          <w:marLeft w:val="0"/>
          <w:marRight w:val="0"/>
          <w:marTop w:val="0"/>
          <w:marBottom w:val="0"/>
          <w:divBdr>
            <w:top w:val="none" w:sz="0" w:space="0" w:color="auto"/>
            <w:left w:val="none" w:sz="0" w:space="0" w:color="auto"/>
            <w:bottom w:val="none" w:sz="0" w:space="0" w:color="auto"/>
            <w:right w:val="none" w:sz="0" w:space="0" w:color="auto"/>
          </w:divBdr>
        </w:div>
        <w:div w:id="2066562170">
          <w:marLeft w:val="0"/>
          <w:marRight w:val="0"/>
          <w:marTop w:val="0"/>
          <w:marBottom w:val="0"/>
          <w:divBdr>
            <w:top w:val="none" w:sz="0" w:space="0" w:color="auto"/>
            <w:left w:val="none" w:sz="0" w:space="0" w:color="auto"/>
            <w:bottom w:val="none" w:sz="0" w:space="0" w:color="auto"/>
            <w:right w:val="none" w:sz="0" w:space="0" w:color="auto"/>
          </w:divBdr>
        </w:div>
        <w:div w:id="655300167">
          <w:marLeft w:val="0"/>
          <w:marRight w:val="0"/>
          <w:marTop w:val="0"/>
          <w:marBottom w:val="0"/>
          <w:divBdr>
            <w:top w:val="none" w:sz="0" w:space="0" w:color="auto"/>
            <w:left w:val="none" w:sz="0" w:space="0" w:color="auto"/>
            <w:bottom w:val="none" w:sz="0" w:space="0" w:color="auto"/>
            <w:right w:val="none" w:sz="0" w:space="0" w:color="auto"/>
          </w:divBdr>
        </w:div>
        <w:div w:id="1770545075">
          <w:marLeft w:val="0"/>
          <w:marRight w:val="0"/>
          <w:marTop w:val="0"/>
          <w:marBottom w:val="0"/>
          <w:divBdr>
            <w:top w:val="none" w:sz="0" w:space="0" w:color="auto"/>
            <w:left w:val="none" w:sz="0" w:space="0" w:color="auto"/>
            <w:bottom w:val="none" w:sz="0" w:space="0" w:color="auto"/>
            <w:right w:val="none" w:sz="0" w:space="0" w:color="auto"/>
          </w:divBdr>
        </w:div>
        <w:div w:id="1779371473">
          <w:marLeft w:val="0"/>
          <w:marRight w:val="0"/>
          <w:marTop w:val="0"/>
          <w:marBottom w:val="0"/>
          <w:divBdr>
            <w:top w:val="none" w:sz="0" w:space="0" w:color="auto"/>
            <w:left w:val="none" w:sz="0" w:space="0" w:color="auto"/>
            <w:bottom w:val="none" w:sz="0" w:space="0" w:color="auto"/>
            <w:right w:val="none" w:sz="0" w:space="0" w:color="auto"/>
          </w:divBdr>
        </w:div>
        <w:div w:id="1285960742">
          <w:marLeft w:val="0"/>
          <w:marRight w:val="0"/>
          <w:marTop w:val="0"/>
          <w:marBottom w:val="0"/>
          <w:divBdr>
            <w:top w:val="none" w:sz="0" w:space="0" w:color="auto"/>
            <w:left w:val="none" w:sz="0" w:space="0" w:color="auto"/>
            <w:bottom w:val="none" w:sz="0" w:space="0" w:color="auto"/>
            <w:right w:val="none" w:sz="0" w:space="0" w:color="auto"/>
          </w:divBdr>
        </w:div>
        <w:div w:id="605239549">
          <w:marLeft w:val="0"/>
          <w:marRight w:val="0"/>
          <w:marTop w:val="0"/>
          <w:marBottom w:val="0"/>
          <w:divBdr>
            <w:top w:val="none" w:sz="0" w:space="0" w:color="auto"/>
            <w:left w:val="none" w:sz="0" w:space="0" w:color="auto"/>
            <w:bottom w:val="none" w:sz="0" w:space="0" w:color="auto"/>
            <w:right w:val="none" w:sz="0" w:space="0" w:color="auto"/>
          </w:divBdr>
        </w:div>
        <w:div w:id="494416425">
          <w:marLeft w:val="0"/>
          <w:marRight w:val="0"/>
          <w:marTop w:val="0"/>
          <w:marBottom w:val="0"/>
          <w:divBdr>
            <w:top w:val="none" w:sz="0" w:space="0" w:color="auto"/>
            <w:left w:val="none" w:sz="0" w:space="0" w:color="auto"/>
            <w:bottom w:val="none" w:sz="0" w:space="0" w:color="auto"/>
            <w:right w:val="none" w:sz="0" w:space="0" w:color="auto"/>
          </w:divBdr>
        </w:div>
        <w:div w:id="1397819521">
          <w:marLeft w:val="0"/>
          <w:marRight w:val="0"/>
          <w:marTop w:val="0"/>
          <w:marBottom w:val="0"/>
          <w:divBdr>
            <w:top w:val="none" w:sz="0" w:space="0" w:color="auto"/>
            <w:left w:val="none" w:sz="0" w:space="0" w:color="auto"/>
            <w:bottom w:val="none" w:sz="0" w:space="0" w:color="auto"/>
            <w:right w:val="none" w:sz="0" w:space="0" w:color="auto"/>
          </w:divBdr>
        </w:div>
        <w:div w:id="1380204697">
          <w:marLeft w:val="0"/>
          <w:marRight w:val="0"/>
          <w:marTop w:val="0"/>
          <w:marBottom w:val="0"/>
          <w:divBdr>
            <w:top w:val="none" w:sz="0" w:space="0" w:color="auto"/>
            <w:left w:val="none" w:sz="0" w:space="0" w:color="auto"/>
            <w:bottom w:val="none" w:sz="0" w:space="0" w:color="auto"/>
            <w:right w:val="none" w:sz="0" w:space="0" w:color="auto"/>
          </w:divBdr>
        </w:div>
        <w:div w:id="2033653249">
          <w:marLeft w:val="0"/>
          <w:marRight w:val="0"/>
          <w:marTop w:val="0"/>
          <w:marBottom w:val="0"/>
          <w:divBdr>
            <w:top w:val="none" w:sz="0" w:space="0" w:color="auto"/>
            <w:left w:val="none" w:sz="0" w:space="0" w:color="auto"/>
            <w:bottom w:val="none" w:sz="0" w:space="0" w:color="auto"/>
            <w:right w:val="none" w:sz="0" w:space="0" w:color="auto"/>
          </w:divBdr>
        </w:div>
        <w:div w:id="159392235">
          <w:marLeft w:val="0"/>
          <w:marRight w:val="0"/>
          <w:marTop w:val="0"/>
          <w:marBottom w:val="0"/>
          <w:divBdr>
            <w:top w:val="none" w:sz="0" w:space="0" w:color="auto"/>
            <w:left w:val="none" w:sz="0" w:space="0" w:color="auto"/>
            <w:bottom w:val="none" w:sz="0" w:space="0" w:color="auto"/>
            <w:right w:val="none" w:sz="0" w:space="0" w:color="auto"/>
          </w:divBdr>
        </w:div>
        <w:div w:id="1503471273">
          <w:marLeft w:val="0"/>
          <w:marRight w:val="0"/>
          <w:marTop w:val="0"/>
          <w:marBottom w:val="0"/>
          <w:divBdr>
            <w:top w:val="none" w:sz="0" w:space="0" w:color="auto"/>
            <w:left w:val="none" w:sz="0" w:space="0" w:color="auto"/>
            <w:bottom w:val="none" w:sz="0" w:space="0" w:color="auto"/>
            <w:right w:val="none" w:sz="0" w:space="0" w:color="auto"/>
          </w:divBdr>
        </w:div>
      </w:divsChild>
    </w:div>
    <w:div w:id="672031491">
      <w:bodyDiv w:val="1"/>
      <w:marLeft w:val="0"/>
      <w:marRight w:val="0"/>
      <w:marTop w:val="0"/>
      <w:marBottom w:val="0"/>
      <w:divBdr>
        <w:top w:val="none" w:sz="0" w:space="0" w:color="auto"/>
        <w:left w:val="none" w:sz="0" w:space="0" w:color="auto"/>
        <w:bottom w:val="none" w:sz="0" w:space="0" w:color="auto"/>
        <w:right w:val="none" w:sz="0" w:space="0" w:color="auto"/>
      </w:divBdr>
      <w:divsChild>
        <w:div w:id="163934487">
          <w:marLeft w:val="0"/>
          <w:marRight w:val="0"/>
          <w:marTop w:val="0"/>
          <w:marBottom w:val="0"/>
          <w:divBdr>
            <w:top w:val="none" w:sz="0" w:space="0" w:color="auto"/>
            <w:left w:val="none" w:sz="0" w:space="0" w:color="auto"/>
            <w:bottom w:val="none" w:sz="0" w:space="0" w:color="auto"/>
            <w:right w:val="none" w:sz="0" w:space="0" w:color="auto"/>
          </w:divBdr>
        </w:div>
        <w:div w:id="194857586">
          <w:marLeft w:val="0"/>
          <w:marRight w:val="0"/>
          <w:marTop w:val="0"/>
          <w:marBottom w:val="0"/>
          <w:divBdr>
            <w:top w:val="none" w:sz="0" w:space="0" w:color="auto"/>
            <w:left w:val="none" w:sz="0" w:space="0" w:color="auto"/>
            <w:bottom w:val="none" w:sz="0" w:space="0" w:color="auto"/>
            <w:right w:val="none" w:sz="0" w:space="0" w:color="auto"/>
          </w:divBdr>
        </w:div>
        <w:div w:id="1238055590">
          <w:marLeft w:val="0"/>
          <w:marRight w:val="0"/>
          <w:marTop w:val="0"/>
          <w:marBottom w:val="0"/>
          <w:divBdr>
            <w:top w:val="none" w:sz="0" w:space="0" w:color="auto"/>
            <w:left w:val="none" w:sz="0" w:space="0" w:color="auto"/>
            <w:bottom w:val="none" w:sz="0" w:space="0" w:color="auto"/>
            <w:right w:val="none" w:sz="0" w:space="0" w:color="auto"/>
          </w:divBdr>
        </w:div>
        <w:div w:id="548612964">
          <w:marLeft w:val="0"/>
          <w:marRight w:val="0"/>
          <w:marTop w:val="0"/>
          <w:marBottom w:val="0"/>
          <w:divBdr>
            <w:top w:val="none" w:sz="0" w:space="0" w:color="auto"/>
            <w:left w:val="none" w:sz="0" w:space="0" w:color="auto"/>
            <w:bottom w:val="none" w:sz="0" w:space="0" w:color="auto"/>
            <w:right w:val="none" w:sz="0" w:space="0" w:color="auto"/>
          </w:divBdr>
        </w:div>
      </w:divsChild>
    </w:div>
    <w:div w:id="756055600">
      <w:bodyDiv w:val="1"/>
      <w:marLeft w:val="0"/>
      <w:marRight w:val="0"/>
      <w:marTop w:val="0"/>
      <w:marBottom w:val="0"/>
      <w:divBdr>
        <w:top w:val="none" w:sz="0" w:space="0" w:color="auto"/>
        <w:left w:val="none" w:sz="0" w:space="0" w:color="auto"/>
        <w:bottom w:val="none" w:sz="0" w:space="0" w:color="auto"/>
        <w:right w:val="none" w:sz="0" w:space="0" w:color="auto"/>
      </w:divBdr>
    </w:div>
    <w:div w:id="775370266">
      <w:bodyDiv w:val="1"/>
      <w:marLeft w:val="0"/>
      <w:marRight w:val="0"/>
      <w:marTop w:val="0"/>
      <w:marBottom w:val="0"/>
      <w:divBdr>
        <w:top w:val="none" w:sz="0" w:space="0" w:color="auto"/>
        <w:left w:val="none" w:sz="0" w:space="0" w:color="auto"/>
        <w:bottom w:val="none" w:sz="0" w:space="0" w:color="auto"/>
        <w:right w:val="none" w:sz="0" w:space="0" w:color="auto"/>
      </w:divBdr>
      <w:divsChild>
        <w:div w:id="2034259716">
          <w:marLeft w:val="0"/>
          <w:marRight w:val="0"/>
          <w:marTop w:val="0"/>
          <w:marBottom w:val="0"/>
          <w:divBdr>
            <w:top w:val="none" w:sz="0" w:space="0" w:color="auto"/>
            <w:left w:val="none" w:sz="0" w:space="0" w:color="auto"/>
            <w:bottom w:val="none" w:sz="0" w:space="0" w:color="auto"/>
            <w:right w:val="none" w:sz="0" w:space="0" w:color="auto"/>
          </w:divBdr>
        </w:div>
        <w:div w:id="481770967">
          <w:marLeft w:val="0"/>
          <w:marRight w:val="0"/>
          <w:marTop w:val="0"/>
          <w:marBottom w:val="0"/>
          <w:divBdr>
            <w:top w:val="none" w:sz="0" w:space="0" w:color="auto"/>
            <w:left w:val="none" w:sz="0" w:space="0" w:color="auto"/>
            <w:bottom w:val="none" w:sz="0" w:space="0" w:color="auto"/>
            <w:right w:val="none" w:sz="0" w:space="0" w:color="auto"/>
          </w:divBdr>
        </w:div>
        <w:div w:id="1204102687">
          <w:marLeft w:val="0"/>
          <w:marRight w:val="0"/>
          <w:marTop w:val="0"/>
          <w:marBottom w:val="0"/>
          <w:divBdr>
            <w:top w:val="none" w:sz="0" w:space="0" w:color="auto"/>
            <w:left w:val="none" w:sz="0" w:space="0" w:color="auto"/>
            <w:bottom w:val="none" w:sz="0" w:space="0" w:color="auto"/>
            <w:right w:val="none" w:sz="0" w:space="0" w:color="auto"/>
          </w:divBdr>
        </w:div>
        <w:div w:id="1207596654">
          <w:marLeft w:val="0"/>
          <w:marRight w:val="0"/>
          <w:marTop w:val="0"/>
          <w:marBottom w:val="0"/>
          <w:divBdr>
            <w:top w:val="none" w:sz="0" w:space="0" w:color="auto"/>
            <w:left w:val="none" w:sz="0" w:space="0" w:color="auto"/>
            <w:bottom w:val="none" w:sz="0" w:space="0" w:color="auto"/>
            <w:right w:val="none" w:sz="0" w:space="0" w:color="auto"/>
          </w:divBdr>
        </w:div>
        <w:div w:id="489755386">
          <w:marLeft w:val="0"/>
          <w:marRight w:val="0"/>
          <w:marTop w:val="0"/>
          <w:marBottom w:val="0"/>
          <w:divBdr>
            <w:top w:val="none" w:sz="0" w:space="0" w:color="auto"/>
            <w:left w:val="none" w:sz="0" w:space="0" w:color="auto"/>
            <w:bottom w:val="none" w:sz="0" w:space="0" w:color="auto"/>
            <w:right w:val="none" w:sz="0" w:space="0" w:color="auto"/>
          </w:divBdr>
        </w:div>
        <w:div w:id="314916350">
          <w:marLeft w:val="0"/>
          <w:marRight w:val="0"/>
          <w:marTop w:val="0"/>
          <w:marBottom w:val="0"/>
          <w:divBdr>
            <w:top w:val="none" w:sz="0" w:space="0" w:color="auto"/>
            <w:left w:val="none" w:sz="0" w:space="0" w:color="auto"/>
            <w:bottom w:val="none" w:sz="0" w:space="0" w:color="auto"/>
            <w:right w:val="none" w:sz="0" w:space="0" w:color="auto"/>
          </w:divBdr>
        </w:div>
        <w:div w:id="2116365543">
          <w:marLeft w:val="0"/>
          <w:marRight w:val="0"/>
          <w:marTop w:val="0"/>
          <w:marBottom w:val="0"/>
          <w:divBdr>
            <w:top w:val="none" w:sz="0" w:space="0" w:color="auto"/>
            <w:left w:val="none" w:sz="0" w:space="0" w:color="auto"/>
            <w:bottom w:val="none" w:sz="0" w:space="0" w:color="auto"/>
            <w:right w:val="none" w:sz="0" w:space="0" w:color="auto"/>
          </w:divBdr>
        </w:div>
        <w:div w:id="1762215157">
          <w:marLeft w:val="0"/>
          <w:marRight w:val="0"/>
          <w:marTop w:val="0"/>
          <w:marBottom w:val="0"/>
          <w:divBdr>
            <w:top w:val="none" w:sz="0" w:space="0" w:color="auto"/>
            <w:left w:val="none" w:sz="0" w:space="0" w:color="auto"/>
            <w:bottom w:val="none" w:sz="0" w:space="0" w:color="auto"/>
            <w:right w:val="none" w:sz="0" w:space="0" w:color="auto"/>
          </w:divBdr>
        </w:div>
        <w:div w:id="1896619066">
          <w:marLeft w:val="0"/>
          <w:marRight w:val="0"/>
          <w:marTop w:val="0"/>
          <w:marBottom w:val="0"/>
          <w:divBdr>
            <w:top w:val="none" w:sz="0" w:space="0" w:color="auto"/>
            <w:left w:val="none" w:sz="0" w:space="0" w:color="auto"/>
            <w:bottom w:val="none" w:sz="0" w:space="0" w:color="auto"/>
            <w:right w:val="none" w:sz="0" w:space="0" w:color="auto"/>
          </w:divBdr>
        </w:div>
        <w:div w:id="1240285792">
          <w:marLeft w:val="0"/>
          <w:marRight w:val="0"/>
          <w:marTop w:val="0"/>
          <w:marBottom w:val="0"/>
          <w:divBdr>
            <w:top w:val="none" w:sz="0" w:space="0" w:color="auto"/>
            <w:left w:val="none" w:sz="0" w:space="0" w:color="auto"/>
            <w:bottom w:val="none" w:sz="0" w:space="0" w:color="auto"/>
            <w:right w:val="none" w:sz="0" w:space="0" w:color="auto"/>
          </w:divBdr>
        </w:div>
        <w:div w:id="931935498">
          <w:marLeft w:val="0"/>
          <w:marRight w:val="0"/>
          <w:marTop w:val="0"/>
          <w:marBottom w:val="0"/>
          <w:divBdr>
            <w:top w:val="none" w:sz="0" w:space="0" w:color="auto"/>
            <w:left w:val="none" w:sz="0" w:space="0" w:color="auto"/>
            <w:bottom w:val="none" w:sz="0" w:space="0" w:color="auto"/>
            <w:right w:val="none" w:sz="0" w:space="0" w:color="auto"/>
          </w:divBdr>
        </w:div>
        <w:div w:id="1691103242">
          <w:marLeft w:val="0"/>
          <w:marRight w:val="0"/>
          <w:marTop w:val="0"/>
          <w:marBottom w:val="0"/>
          <w:divBdr>
            <w:top w:val="none" w:sz="0" w:space="0" w:color="auto"/>
            <w:left w:val="none" w:sz="0" w:space="0" w:color="auto"/>
            <w:bottom w:val="none" w:sz="0" w:space="0" w:color="auto"/>
            <w:right w:val="none" w:sz="0" w:space="0" w:color="auto"/>
          </w:divBdr>
        </w:div>
        <w:div w:id="263996065">
          <w:marLeft w:val="0"/>
          <w:marRight w:val="0"/>
          <w:marTop w:val="0"/>
          <w:marBottom w:val="0"/>
          <w:divBdr>
            <w:top w:val="none" w:sz="0" w:space="0" w:color="auto"/>
            <w:left w:val="none" w:sz="0" w:space="0" w:color="auto"/>
            <w:bottom w:val="none" w:sz="0" w:space="0" w:color="auto"/>
            <w:right w:val="none" w:sz="0" w:space="0" w:color="auto"/>
          </w:divBdr>
        </w:div>
        <w:div w:id="904612112">
          <w:marLeft w:val="0"/>
          <w:marRight w:val="0"/>
          <w:marTop w:val="0"/>
          <w:marBottom w:val="0"/>
          <w:divBdr>
            <w:top w:val="none" w:sz="0" w:space="0" w:color="auto"/>
            <w:left w:val="none" w:sz="0" w:space="0" w:color="auto"/>
            <w:bottom w:val="none" w:sz="0" w:space="0" w:color="auto"/>
            <w:right w:val="none" w:sz="0" w:space="0" w:color="auto"/>
          </w:divBdr>
        </w:div>
        <w:div w:id="1410616281">
          <w:marLeft w:val="0"/>
          <w:marRight w:val="0"/>
          <w:marTop w:val="0"/>
          <w:marBottom w:val="0"/>
          <w:divBdr>
            <w:top w:val="none" w:sz="0" w:space="0" w:color="auto"/>
            <w:left w:val="none" w:sz="0" w:space="0" w:color="auto"/>
            <w:bottom w:val="none" w:sz="0" w:space="0" w:color="auto"/>
            <w:right w:val="none" w:sz="0" w:space="0" w:color="auto"/>
          </w:divBdr>
        </w:div>
        <w:div w:id="9961947">
          <w:marLeft w:val="0"/>
          <w:marRight w:val="0"/>
          <w:marTop w:val="0"/>
          <w:marBottom w:val="0"/>
          <w:divBdr>
            <w:top w:val="none" w:sz="0" w:space="0" w:color="auto"/>
            <w:left w:val="none" w:sz="0" w:space="0" w:color="auto"/>
            <w:bottom w:val="none" w:sz="0" w:space="0" w:color="auto"/>
            <w:right w:val="none" w:sz="0" w:space="0" w:color="auto"/>
          </w:divBdr>
        </w:div>
        <w:div w:id="1599098436">
          <w:marLeft w:val="0"/>
          <w:marRight w:val="0"/>
          <w:marTop w:val="0"/>
          <w:marBottom w:val="0"/>
          <w:divBdr>
            <w:top w:val="none" w:sz="0" w:space="0" w:color="auto"/>
            <w:left w:val="none" w:sz="0" w:space="0" w:color="auto"/>
            <w:bottom w:val="none" w:sz="0" w:space="0" w:color="auto"/>
            <w:right w:val="none" w:sz="0" w:space="0" w:color="auto"/>
          </w:divBdr>
        </w:div>
      </w:divsChild>
    </w:div>
    <w:div w:id="808285210">
      <w:bodyDiv w:val="1"/>
      <w:marLeft w:val="0"/>
      <w:marRight w:val="0"/>
      <w:marTop w:val="0"/>
      <w:marBottom w:val="0"/>
      <w:divBdr>
        <w:top w:val="none" w:sz="0" w:space="0" w:color="auto"/>
        <w:left w:val="none" w:sz="0" w:space="0" w:color="auto"/>
        <w:bottom w:val="none" w:sz="0" w:space="0" w:color="auto"/>
        <w:right w:val="none" w:sz="0" w:space="0" w:color="auto"/>
      </w:divBdr>
    </w:div>
    <w:div w:id="828402587">
      <w:bodyDiv w:val="1"/>
      <w:marLeft w:val="0"/>
      <w:marRight w:val="0"/>
      <w:marTop w:val="0"/>
      <w:marBottom w:val="0"/>
      <w:divBdr>
        <w:top w:val="none" w:sz="0" w:space="0" w:color="auto"/>
        <w:left w:val="none" w:sz="0" w:space="0" w:color="auto"/>
        <w:bottom w:val="none" w:sz="0" w:space="0" w:color="auto"/>
        <w:right w:val="none" w:sz="0" w:space="0" w:color="auto"/>
      </w:divBdr>
    </w:div>
    <w:div w:id="884372515">
      <w:bodyDiv w:val="1"/>
      <w:marLeft w:val="0"/>
      <w:marRight w:val="0"/>
      <w:marTop w:val="0"/>
      <w:marBottom w:val="0"/>
      <w:divBdr>
        <w:top w:val="none" w:sz="0" w:space="0" w:color="auto"/>
        <w:left w:val="none" w:sz="0" w:space="0" w:color="auto"/>
        <w:bottom w:val="none" w:sz="0" w:space="0" w:color="auto"/>
        <w:right w:val="none" w:sz="0" w:space="0" w:color="auto"/>
      </w:divBdr>
      <w:divsChild>
        <w:div w:id="73746557">
          <w:marLeft w:val="0"/>
          <w:marRight w:val="0"/>
          <w:marTop w:val="0"/>
          <w:marBottom w:val="0"/>
          <w:divBdr>
            <w:top w:val="none" w:sz="0" w:space="0" w:color="auto"/>
            <w:left w:val="none" w:sz="0" w:space="0" w:color="auto"/>
            <w:bottom w:val="none" w:sz="0" w:space="0" w:color="auto"/>
            <w:right w:val="none" w:sz="0" w:space="0" w:color="auto"/>
          </w:divBdr>
        </w:div>
        <w:div w:id="1329093231">
          <w:marLeft w:val="0"/>
          <w:marRight w:val="0"/>
          <w:marTop w:val="0"/>
          <w:marBottom w:val="0"/>
          <w:divBdr>
            <w:top w:val="none" w:sz="0" w:space="0" w:color="auto"/>
            <w:left w:val="none" w:sz="0" w:space="0" w:color="auto"/>
            <w:bottom w:val="none" w:sz="0" w:space="0" w:color="auto"/>
            <w:right w:val="none" w:sz="0" w:space="0" w:color="auto"/>
          </w:divBdr>
        </w:div>
        <w:div w:id="1951235646">
          <w:marLeft w:val="0"/>
          <w:marRight w:val="0"/>
          <w:marTop w:val="0"/>
          <w:marBottom w:val="0"/>
          <w:divBdr>
            <w:top w:val="none" w:sz="0" w:space="0" w:color="auto"/>
            <w:left w:val="none" w:sz="0" w:space="0" w:color="auto"/>
            <w:bottom w:val="none" w:sz="0" w:space="0" w:color="auto"/>
            <w:right w:val="none" w:sz="0" w:space="0" w:color="auto"/>
          </w:divBdr>
        </w:div>
        <w:div w:id="548882785">
          <w:marLeft w:val="0"/>
          <w:marRight w:val="0"/>
          <w:marTop w:val="0"/>
          <w:marBottom w:val="0"/>
          <w:divBdr>
            <w:top w:val="none" w:sz="0" w:space="0" w:color="auto"/>
            <w:left w:val="none" w:sz="0" w:space="0" w:color="auto"/>
            <w:bottom w:val="none" w:sz="0" w:space="0" w:color="auto"/>
            <w:right w:val="none" w:sz="0" w:space="0" w:color="auto"/>
          </w:divBdr>
        </w:div>
      </w:divsChild>
    </w:div>
    <w:div w:id="1093280595">
      <w:bodyDiv w:val="1"/>
      <w:marLeft w:val="0"/>
      <w:marRight w:val="0"/>
      <w:marTop w:val="0"/>
      <w:marBottom w:val="0"/>
      <w:divBdr>
        <w:top w:val="none" w:sz="0" w:space="0" w:color="auto"/>
        <w:left w:val="none" w:sz="0" w:space="0" w:color="auto"/>
        <w:bottom w:val="none" w:sz="0" w:space="0" w:color="auto"/>
        <w:right w:val="none" w:sz="0" w:space="0" w:color="auto"/>
      </w:divBdr>
    </w:div>
    <w:div w:id="1266617773">
      <w:bodyDiv w:val="1"/>
      <w:marLeft w:val="0"/>
      <w:marRight w:val="0"/>
      <w:marTop w:val="0"/>
      <w:marBottom w:val="0"/>
      <w:divBdr>
        <w:top w:val="none" w:sz="0" w:space="0" w:color="auto"/>
        <w:left w:val="none" w:sz="0" w:space="0" w:color="auto"/>
        <w:bottom w:val="none" w:sz="0" w:space="0" w:color="auto"/>
        <w:right w:val="none" w:sz="0" w:space="0" w:color="auto"/>
      </w:divBdr>
    </w:div>
    <w:div w:id="1322932159">
      <w:bodyDiv w:val="1"/>
      <w:marLeft w:val="0"/>
      <w:marRight w:val="0"/>
      <w:marTop w:val="0"/>
      <w:marBottom w:val="0"/>
      <w:divBdr>
        <w:top w:val="none" w:sz="0" w:space="0" w:color="auto"/>
        <w:left w:val="none" w:sz="0" w:space="0" w:color="auto"/>
        <w:bottom w:val="none" w:sz="0" w:space="0" w:color="auto"/>
        <w:right w:val="none" w:sz="0" w:space="0" w:color="auto"/>
      </w:divBdr>
    </w:div>
    <w:div w:id="1475223036">
      <w:bodyDiv w:val="1"/>
      <w:marLeft w:val="0"/>
      <w:marRight w:val="0"/>
      <w:marTop w:val="0"/>
      <w:marBottom w:val="0"/>
      <w:divBdr>
        <w:top w:val="none" w:sz="0" w:space="0" w:color="auto"/>
        <w:left w:val="none" w:sz="0" w:space="0" w:color="auto"/>
        <w:bottom w:val="none" w:sz="0" w:space="0" w:color="auto"/>
        <w:right w:val="none" w:sz="0" w:space="0" w:color="auto"/>
      </w:divBdr>
      <w:divsChild>
        <w:div w:id="1763061011">
          <w:marLeft w:val="0"/>
          <w:marRight w:val="0"/>
          <w:marTop w:val="0"/>
          <w:marBottom w:val="0"/>
          <w:divBdr>
            <w:top w:val="none" w:sz="0" w:space="0" w:color="auto"/>
            <w:left w:val="none" w:sz="0" w:space="0" w:color="auto"/>
            <w:bottom w:val="none" w:sz="0" w:space="0" w:color="auto"/>
            <w:right w:val="none" w:sz="0" w:space="0" w:color="auto"/>
          </w:divBdr>
          <w:divsChild>
            <w:div w:id="1283227249">
              <w:marLeft w:val="0"/>
              <w:marRight w:val="0"/>
              <w:marTop w:val="0"/>
              <w:marBottom w:val="0"/>
              <w:divBdr>
                <w:top w:val="none" w:sz="0" w:space="0" w:color="auto"/>
                <w:left w:val="none" w:sz="0" w:space="0" w:color="auto"/>
                <w:bottom w:val="none" w:sz="0" w:space="0" w:color="auto"/>
                <w:right w:val="none" w:sz="0" w:space="0" w:color="auto"/>
              </w:divBdr>
              <w:divsChild>
                <w:div w:id="562983873">
                  <w:marLeft w:val="0"/>
                  <w:marRight w:val="0"/>
                  <w:marTop w:val="0"/>
                  <w:marBottom w:val="0"/>
                  <w:divBdr>
                    <w:top w:val="none" w:sz="0" w:space="0" w:color="auto"/>
                    <w:left w:val="none" w:sz="0" w:space="0" w:color="auto"/>
                    <w:bottom w:val="none" w:sz="0" w:space="0" w:color="auto"/>
                    <w:right w:val="none" w:sz="0" w:space="0" w:color="auto"/>
                  </w:divBdr>
                  <w:divsChild>
                    <w:div w:id="146241882">
                      <w:marLeft w:val="0"/>
                      <w:marRight w:val="0"/>
                      <w:marTop w:val="0"/>
                      <w:marBottom w:val="0"/>
                      <w:divBdr>
                        <w:top w:val="none" w:sz="0" w:space="0" w:color="auto"/>
                        <w:left w:val="none" w:sz="0" w:space="0" w:color="auto"/>
                        <w:bottom w:val="none" w:sz="0" w:space="0" w:color="auto"/>
                        <w:right w:val="none" w:sz="0" w:space="0" w:color="auto"/>
                      </w:divBdr>
                      <w:divsChild>
                        <w:div w:id="1612514458">
                          <w:marLeft w:val="0"/>
                          <w:marRight w:val="0"/>
                          <w:marTop w:val="0"/>
                          <w:marBottom w:val="0"/>
                          <w:divBdr>
                            <w:top w:val="none" w:sz="0" w:space="0" w:color="auto"/>
                            <w:left w:val="none" w:sz="0" w:space="0" w:color="auto"/>
                            <w:bottom w:val="none" w:sz="0" w:space="0" w:color="auto"/>
                            <w:right w:val="none" w:sz="0" w:space="0" w:color="auto"/>
                          </w:divBdr>
                          <w:divsChild>
                            <w:div w:id="562914033">
                              <w:marLeft w:val="0"/>
                              <w:marRight w:val="0"/>
                              <w:marTop w:val="0"/>
                              <w:marBottom w:val="0"/>
                              <w:divBdr>
                                <w:top w:val="none" w:sz="0" w:space="0" w:color="auto"/>
                                <w:left w:val="none" w:sz="0" w:space="0" w:color="auto"/>
                                <w:bottom w:val="none" w:sz="0" w:space="0" w:color="auto"/>
                                <w:right w:val="none" w:sz="0" w:space="0" w:color="auto"/>
                              </w:divBdr>
                              <w:divsChild>
                                <w:div w:id="611910156">
                                  <w:marLeft w:val="0"/>
                                  <w:marRight w:val="0"/>
                                  <w:marTop w:val="0"/>
                                  <w:marBottom w:val="0"/>
                                  <w:divBdr>
                                    <w:top w:val="none" w:sz="0" w:space="0" w:color="auto"/>
                                    <w:left w:val="none" w:sz="0" w:space="0" w:color="auto"/>
                                    <w:bottom w:val="none" w:sz="0" w:space="0" w:color="auto"/>
                                    <w:right w:val="none" w:sz="0" w:space="0" w:color="auto"/>
                                  </w:divBdr>
                                  <w:divsChild>
                                    <w:div w:id="201629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7211333">
      <w:bodyDiv w:val="1"/>
      <w:marLeft w:val="0"/>
      <w:marRight w:val="0"/>
      <w:marTop w:val="0"/>
      <w:marBottom w:val="0"/>
      <w:divBdr>
        <w:top w:val="none" w:sz="0" w:space="0" w:color="auto"/>
        <w:left w:val="none" w:sz="0" w:space="0" w:color="auto"/>
        <w:bottom w:val="none" w:sz="0" w:space="0" w:color="auto"/>
        <w:right w:val="none" w:sz="0" w:space="0" w:color="auto"/>
      </w:divBdr>
      <w:divsChild>
        <w:div w:id="926577584">
          <w:marLeft w:val="0"/>
          <w:marRight w:val="0"/>
          <w:marTop w:val="0"/>
          <w:marBottom w:val="0"/>
          <w:divBdr>
            <w:top w:val="none" w:sz="0" w:space="0" w:color="auto"/>
            <w:left w:val="none" w:sz="0" w:space="0" w:color="auto"/>
            <w:bottom w:val="none" w:sz="0" w:space="0" w:color="auto"/>
            <w:right w:val="none" w:sz="0" w:space="0" w:color="auto"/>
          </w:divBdr>
        </w:div>
        <w:div w:id="1199856541">
          <w:marLeft w:val="0"/>
          <w:marRight w:val="0"/>
          <w:marTop w:val="0"/>
          <w:marBottom w:val="0"/>
          <w:divBdr>
            <w:top w:val="none" w:sz="0" w:space="0" w:color="auto"/>
            <w:left w:val="none" w:sz="0" w:space="0" w:color="auto"/>
            <w:bottom w:val="none" w:sz="0" w:space="0" w:color="auto"/>
            <w:right w:val="none" w:sz="0" w:space="0" w:color="auto"/>
          </w:divBdr>
        </w:div>
        <w:div w:id="1021783303">
          <w:marLeft w:val="0"/>
          <w:marRight w:val="0"/>
          <w:marTop w:val="0"/>
          <w:marBottom w:val="0"/>
          <w:divBdr>
            <w:top w:val="none" w:sz="0" w:space="0" w:color="auto"/>
            <w:left w:val="none" w:sz="0" w:space="0" w:color="auto"/>
            <w:bottom w:val="none" w:sz="0" w:space="0" w:color="auto"/>
            <w:right w:val="none" w:sz="0" w:space="0" w:color="auto"/>
          </w:divBdr>
        </w:div>
        <w:div w:id="2014648608">
          <w:marLeft w:val="0"/>
          <w:marRight w:val="0"/>
          <w:marTop w:val="0"/>
          <w:marBottom w:val="0"/>
          <w:divBdr>
            <w:top w:val="none" w:sz="0" w:space="0" w:color="auto"/>
            <w:left w:val="none" w:sz="0" w:space="0" w:color="auto"/>
            <w:bottom w:val="none" w:sz="0" w:space="0" w:color="auto"/>
            <w:right w:val="none" w:sz="0" w:space="0" w:color="auto"/>
          </w:divBdr>
        </w:div>
        <w:div w:id="1533760504">
          <w:marLeft w:val="0"/>
          <w:marRight w:val="0"/>
          <w:marTop w:val="0"/>
          <w:marBottom w:val="0"/>
          <w:divBdr>
            <w:top w:val="none" w:sz="0" w:space="0" w:color="auto"/>
            <w:left w:val="none" w:sz="0" w:space="0" w:color="auto"/>
            <w:bottom w:val="none" w:sz="0" w:space="0" w:color="auto"/>
            <w:right w:val="none" w:sz="0" w:space="0" w:color="auto"/>
          </w:divBdr>
        </w:div>
        <w:div w:id="84811741">
          <w:marLeft w:val="0"/>
          <w:marRight w:val="0"/>
          <w:marTop w:val="0"/>
          <w:marBottom w:val="0"/>
          <w:divBdr>
            <w:top w:val="none" w:sz="0" w:space="0" w:color="auto"/>
            <w:left w:val="none" w:sz="0" w:space="0" w:color="auto"/>
            <w:bottom w:val="none" w:sz="0" w:space="0" w:color="auto"/>
            <w:right w:val="none" w:sz="0" w:space="0" w:color="auto"/>
          </w:divBdr>
        </w:div>
        <w:div w:id="622612187">
          <w:marLeft w:val="0"/>
          <w:marRight w:val="0"/>
          <w:marTop w:val="0"/>
          <w:marBottom w:val="0"/>
          <w:divBdr>
            <w:top w:val="none" w:sz="0" w:space="0" w:color="auto"/>
            <w:left w:val="none" w:sz="0" w:space="0" w:color="auto"/>
            <w:bottom w:val="none" w:sz="0" w:space="0" w:color="auto"/>
            <w:right w:val="none" w:sz="0" w:space="0" w:color="auto"/>
          </w:divBdr>
        </w:div>
        <w:div w:id="1108355216">
          <w:marLeft w:val="0"/>
          <w:marRight w:val="0"/>
          <w:marTop w:val="0"/>
          <w:marBottom w:val="0"/>
          <w:divBdr>
            <w:top w:val="none" w:sz="0" w:space="0" w:color="auto"/>
            <w:left w:val="none" w:sz="0" w:space="0" w:color="auto"/>
            <w:bottom w:val="none" w:sz="0" w:space="0" w:color="auto"/>
            <w:right w:val="none" w:sz="0" w:space="0" w:color="auto"/>
          </w:divBdr>
        </w:div>
        <w:div w:id="603660333">
          <w:marLeft w:val="0"/>
          <w:marRight w:val="0"/>
          <w:marTop w:val="0"/>
          <w:marBottom w:val="0"/>
          <w:divBdr>
            <w:top w:val="none" w:sz="0" w:space="0" w:color="auto"/>
            <w:left w:val="none" w:sz="0" w:space="0" w:color="auto"/>
            <w:bottom w:val="none" w:sz="0" w:space="0" w:color="auto"/>
            <w:right w:val="none" w:sz="0" w:space="0" w:color="auto"/>
          </w:divBdr>
        </w:div>
        <w:div w:id="2024243012">
          <w:marLeft w:val="0"/>
          <w:marRight w:val="0"/>
          <w:marTop w:val="0"/>
          <w:marBottom w:val="0"/>
          <w:divBdr>
            <w:top w:val="none" w:sz="0" w:space="0" w:color="auto"/>
            <w:left w:val="none" w:sz="0" w:space="0" w:color="auto"/>
            <w:bottom w:val="none" w:sz="0" w:space="0" w:color="auto"/>
            <w:right w:val="none" w:sz="0" w:space="0" w:color="auto"/>
          </w:divBdr>
        </w:div>
        <w:div w:id="344787107">
          <w:marLeft w:val="0"/>
          <w:marRight w:val="0"/>
          <w:marTop w:val="0"/>
          <w:marBottom w:val="0"/>
          <w:divBdr>
            <w:top w:val="none" w:sz="0" w:space="0" w:color="auto"/>
            <w:left w:val="none" w:sz="0" w:space="0" w:color="auto"/>
            <w:bottom w:val="none" w:sz="0" w:space="0" w:color="auto"/>
            <w:right w:val="none" w:sz="0" w:space="0" w:color="auto"/>
          </w:divBdr>
        </w:div>
        <w:div w:id="1910069853">
          <w:marLeft w:val="0"/>
          <w:marRight w:val="0"/>
          <w:marTop w:val="0"/>
          <w:marBottom w:val="0"/>
          <w:divBdr>
            <w:top w:val="none" w:sz="0" w:space="0" w:color="auto"/>
            <w:left w:val="none" w:sz="0" w:space="0" w:color="auto"/>
            <w:bottom w:val="none" w:sz="0" w:space="0" w:color="auto"/>
            <w:right w:val="none" w:sz="0" w:space="0" w:color="auto"/>
          </w:divBdr>
        </w:div>
        <w:div w:id="1125855334">
          <w:marLeft w:val="0"/>
          <w:marRight w:val="0"/>
          <w:marTop w:val="0"/>
          <w:marBottom w:val="0"/>
          <w:divBdr>
            <w:top w:val="none" w:sz="0" w:space="0" w:color="auto"/>
            <w:left w:val="none" w:sz="0" w:space="0" w:color="auto"/>
            <w:bottom w:val="none" w:sz="0" w:space="0" w:color="auto"/>
            <w:right w:val="none" w:sz="0" w:space="0" w:color="auto"/>
          </w:divBdr>
        </w:div>
        <w:div w:id="1740247866">
          <w:marLeft w:val="0"/>
          <w:marRight w:val="0"/>
          <w:marTop w:val="0"/>
          <w:marBottom w:val="0"/>
          <w:divBdr>
            <w:top w:val="none" w:sz="0" w:space="0" w:color="auto"/>
            <w:left w:val="none" w:sz="0" w:space="0" w:color="auto"/>
            <w:bottom w:val="none" w:sz="0" w:space="0" w:color="auto"/>
            <w:right w:val="none" w:sz="0" w:space="0" w:color="auto"/>
          </w:divBdr>
        </w:div>
        <w:div w:id="791898838">
          <w:marLeft w:val="0"/>
          <w:marRight w:val="0"/>
          <w:marTop w:val="0"/>
          <w:marBottom w:val="0"/>
          <w:divBdr>
            <w:top w:val="none" w:sz="0" w:space="0" w:color="auto"/>
            <w:left w:val="none" w:sz="0" w:space="0" w:color="auto"/>
            <w:bottom w:val="none" w:sz="0" w:space="0" w:color="auto"/>
            <w:right w:val="none" w:sz="0" w:space="0" w:color="auto"/>
          </w:divBdr>
        </w:div>
        <w:div w:id="2026862890">
          <w:marLeft w:val="0"/>
          <w:marRight w:val="0"/>
          <w:marTop w:val="0"/>
          <w:marBottom w:val="0"/>
          <w:divBdr>
            <w:top w:val="none" w:sz="0" w:space="0" w:color="auto"/>
            <w:left w:val="none" w:sz="0" w:space="0" w:color="auto"/>
            <w:bottom w:val="none" w:sz="0" w:space="0" w:color="auto"/>
            <w:right w:val="none" w:sz="0" w:space="0" w:color="auto"/>
          </w:divBdr>
        </w:div>
        <w:div w:id="1483617002">
          <w:marLeft w:val="0"/>
          <w:marRight w:val="0"/>
          <w:marTop w:val="0"/>
          <w:marBottom w:val="0"/>
          <w:divBdr>
            <w:top w:val="none" w:sz="0" w:space="0" w:color="auto"/>
            <w:left w:val="none" w:sz="0" w:space="0" w:color="auto"/>
            <w:bottom w:val="none" w:sz="0" w:space="0" w:color="auto"/>
            <w:right w:val="none" w:sz="0" w:space="0" w:color="auto"/>
          </w:divBdr>
        </w:div>
      </w:divsChild>
    </w:div>
    <w:div w:id="1606310170">
      <w:bodyDiv w:val="1"/>
      <w:marLeft w:val="0"/>
      <w:marRight w:val="0"/>
      <w:marTop w:val="0"/>
      <w:marBottom w:val="0"/>
      <w:divBdr>
        <w:top w:val="none" w:sz="0" w:space="0" w:color="auto"/>
        <w:left w:val="none" w:sz="0" w:space="0" w:color="auto"/>
        <w:bottom w:val="none" w:sz="0" w:space="0" w:color="auto"/>
        <w:right w:val="none" w:sz="0" w:space="0" w:color="auto"/>
      </w:divBdr>
      <w:divsChild>
        <w:div w:id="177280355">
          <w:marLeft w:val="0"/>
          <w:marRight w:val="0"/>
          <w:marTop w:val="0"/>
          <w:marBottom w:val="0"/>
          <w:divBdr>
            <w:top w:val="none" w:sz="0" w:space="0" w:color="auto"/>
            <w:left w:val="none" w:sz="0" w:space="0" w:color="auto"/>
            <w:bottom w:val="none" w:sz="0" w:space="0" w:color="auto"/>
            <w:right w:val="none" w:sz="0" w:space="0" w:color="auto"/>
          </w:divBdr>
        </w:div>
        <w:div w:id="2117945283">
          <w:marLeft w:val="0"/>
          <w:marRight w:val="0"/>
          <w:marTop w:val="0"/>
          <w:marBottom w:val="0"/>
          <w:divBdr>
            <w:top w:val="none" w:sz="0" w:space="0" w:color="auto"/>
            <w:left w:val="none" w:sz="0" w:space="0" w:color="auto"/>
            <w:bottom w:val="none" w:sz="0" w:space="0" w:color="auto"/>
            <w:right w:val="none" w:sz="0" w:space="0" w:color="auto"/>
          </w:divBdr>
        </w:div>
        <w:div w:id="1000428831">
          <w:marLeft w:val="0"/>
          <w:marRight w:val="0"/>
          <w:marTop w:val="0"/>
          <w:marBottom w:val="0"/>
          <w:divBdr>
            <w:top w:val="none" w:sz="0" w:space="0" w:color="auto"/>
            <w:left w:val="none" w:sz="0" w:space="0" w:color="auto"/>
            <w:bottom w:val="none" w:sz="0" w:space="0" w:color="auto"/>
            <w:right w:val="none" w:sz="0" w:space="0" w:color="auto"/>
          </w:divBdr>
          <w:divsChild>
            <w:div w:id="742603511">
              <w:marLeft w:val="0"/>
              <w:marRight w:val="0"/>
              <w:marTop w:val="0"/>
              <w:marBottom w:val="0"/>
              <w:divBdr>
                <w:top w:val="none" w:sz="0" w:space="0" w:color="auto"/>
                <w:left w:val="none" w:sz="0" w:space="0" w:color="auto"/>
                <w:bottom w:val="none" w:sz="0" w:space="0" w:color="auto"/>
                <w:right w:val="none" w:sz="0" w:space="0" w:color="auto"/>
              </w:divBdr>
            </w:div>
            <w:div w:id="1174108114">
              <w:marLeft w:val="0"/>
              <w:marRight w:val="0"/>
              <w:marTop w:val="0"/>
              <w:marBottom w:val="0"/>
              <w:divBdr>
                <w:top w:val="none" w:sz="0" w:space="0" w:color="auto"/>
                <w:left w:val="none" w:sz="0" w:space="0" w:color="auto"/>
                <w:bottom w:val="none" w:sz="0" w:space="0" w:color="auto"/>
                <w:right w:val="none" w:sz="0" w:space="0" w:color="auto"/>
              </w:divBdr>
            </w:div>
            <w:div w:id="1874883834">
              <w:marLeft w:val="0"/>
              <w:marRight w:val="0"/>
              <w:marTop w:val="0"/>
              <w:marBottom w:val="0"/>
              <w:divBdr>
                <w:top w:val="none" w:sz="0" w:space="0" w:color="auto"/>
                <w:left w:val="none" w:sz="0" w:space="0" w:color="auto"/>
                <w:bottom w:val="none" w:sz="0" w:space="0" w:color="auto"/>
                <w:right w:val="none" w:sz="0" w:space="0" w:color="auto"/>
              </w:divBdr>
            </w:div>
            <w:div w:id="805510707">
              <w:marLeft w:val="0"/>
              <w:marRight w:val="0"/>
              <w:marTop w:val="0"/>
              <w:marBottom w:val="0"/>
              <w:divBdr>
                <w:top w:val="none" w:sz="0" w:space="0" w:color="auto"/>
                <w:left w:val="none" w:sz="0" w:space="0" w:color="auto"/>
                <w:bottom w:val="none" w:sz="0" w:space="0" w:color="auto"/>
                <w:right w:val="none" w:sz="0" w:space="0" w:color="auto"/>
              </w:divBdr>
            </w:div>
            <w:div w:id="384373085">
              <w:marLeft w:val="0"/>
              <w:marRight w:val="0"/>
              <w:marTop w:val="0"/>
              <w:marBottom w:val="0"/>
              <w:divBdr>
                <w:top w:val="none" w:sz="0" w:space="0" w:color="auto"/>
                <w:left w:val="none" w:sz="0" w:space="0" w:color="auto"/>
                <w:bottom w:val="none" w:sz="0" w:space="0" w:color="auto"/>
                <w:right w:val="none" w:sz="0" w:space="0" w:color="auto"/>
              </w:divBdr>
            </w:div>
            <w:div w:id="151651787">
              <w:marLeft w:val="0"/>
              <w:marRight w:val="0"/>
              <w:marTop w:val="0"/>
              <w:marBottom w:val="0"/>
              <w:divBdr>
                <w:top w:val="none" w:sz="0" w:space="0" w:color="auto"/>
                <w:left w:val="none" w:sz="0" w:space="0" w:color="auto"/>
                <w:bottom w:val="none" w:sz="0" w:space="0" w:color="auto"/>
                <w:right w:val="none" w:sz="0" w:space="0" w:color="auto"/>
              </w:divBdr>
            </w:div>
            <w:div w:id="1902472620">
              <w:marLeft w:val="0"/>
              <w:marRight w:val="0"/>
              <w:marTop w:val="0"/>
              <w:marBottom w:val="0"/>
              <w:divBdr>
                <w:top w:val="none" w:sz="0" w:space="0" w:color="auto"/>
                <w:left w:val="none" w:sz="0" w:space="0" w:color="auto"/>
                <w:bottom w:val="none" w:sz="0" w:space="0" w:color="auto"/>
                <w:right w:val="none" w:sz="0" w:space="0" w:color="auto"/>
              </w:divBdr>
            </w:div>
            <w:div w:id="120802956">
              <w:marLeft w:val="0"/>
              <w:marRight w:val="0"/>
              <w:marTop w:val="0"/>
              <w:marBottom w:val="0"/>
              <w:divBdr>
                <w:top w:val="none" w:sz="0" w:space="0" w:color="auto"/>
                <w:left w:val="none" w:sz="0" w:space="0" w:color="auto"/>
                <w:bottom w:val="none" w:sz="0" w:space="0" w:color="auto"/>
                <w:right w:val="none" w:sz="0" w:space="0" w:color="auto"/>
              </w:divBdr>
            </w:div>
            <w:div w:id="1820268487">
              <w:marLeft w:val="0"/>
              <w:marRight w:val="0"/>
              <w:marTop w:val="0"/>
              <w:marBottom w:val="0"/>
              <w:divBdr>
                <w:top w:val="none" w:sz="0" w:space="0" w:color="auto"/>
                <w:left w:val="none" w:sz="0" w:space="0" w:color="auto"/>
                <w:bottom w:val="none" w:sz="0" w:space="0" w:color="auto"/>
                <w:right w:val="none" w:sz="0" w:space="0" w:color="auto"/>
              </w:divBdr>
            </w:div>
            <w:div w:id="758479854">
              <w:marLeft w:val="0"/>
              <w:marRight w:val="0"/>
              <w:marTop w:val="0"/>
              <w:marBottom w:val="0"/>
              <w:divBdr>
                <w:top w:val="none" w:sz="0" w:space="0" w:color="auto"/>
                <w:left w:val="none" w:sz="0" w:space="0" w:color="auto"/>
                <w:bottom w:val="none" w:sz="0" w:space="0" w:color="auto"/>
                <w:right w:val="none" w:sz="0" w:space="0" w:color="auto"/>
              </w:divBdr>
            </w:div>
            <w:div w:id="1957833021">
              <w:marLeft w:val="0"/>
              <w:marRight w:val="0"/>
              <w:marTop w:val="0"/>
              <w:marBottom w:val="0"/>
              <w:divBdr>
                <w:top w:val="none" w:sz="0" w:space="0" w:color="auto"/>
                <w:left w:val="none" w:sz="0" w:space="0" w:color="auto"/>
                <w:bottom w:val="none" w:sz="0" w:space="0" w:color="auto"/>
                <w:right w:val="none" w:sz="0" w:space="0" w:color="auto"/>
              </w:divBdr>
            </w:div>
            <w:div w:id="1263220689">
              <w:marLeft w:val="0"/>
              <w:marRight w:val="0"/>
              <w:marTop w:val="0"/>
              <w:marBottom w:val="0"/>
              <w:divBdr>
                <w:top w:val="none" w:sz="0" w:space="0" w:color="auto"/>
                <w:left w:val="none" w:sz="0" w:space="0" w:color="auto"/>
                <w:bottom w:val="none" w:sz="0" w:space="0" w:color="auto"/>
                <w:right w:val="none" w:sz="0" w:space="0" w:color="auto"/>
              </w:divBdr>
            </w:div>
            <w:div w:id="1354695529">
              <w:marLeft w:val="0"/>
              <w:marRight w:val="0"/>
              <w:marTop w:val="0"/>
              <w:marBottom w:val="0"/>
              <w:divBdr>
                <w:top w:val="none" w:sz="0" w:space="0" w:color="auto"/>
                <w:left w:val="none" w:sz="0" w:space="0" w:color="auto"/>
                <w:bottom w:val="none" w:sz="0" w:space="0" w:color="auto"/>
                <w:right w:val="none" w:sz="0" w:space="0" w:color="auto"/>
              </w:divBdr>
            </w:div>
            <w:div w:id="645403850">
              <w:marLeft w:val="0"/>
              <w:marRight w:val="0"/>
              <w:marTop w:val="0"/>
              <w:marBottom w:val="0"/>
              <w:divBdr>
                <w:top w:val="none" w:sz="0" w:space="0" w:color="auto"/>
                <w:left w:val="none" w:sz="0" w:space="0" w:color="auto"/>
                <w:bottom w:val="none" w:sz="0" w:space="0" w:color="auto"/>
                <w:right w:val="none" w:sz="0" w:space="0" w:color="auto"/>
              </w:divBdr>
            </w:div>
            <w:div w:id="421217776">
              <w:marLeft w:val="0"/>
              <w:marRight w:val="0"/>
              <w:marTop w:val="0"/>
              <w:marBottom w:val="0"/>
              <w:divBdr>
                <w:top w:val="none" w:sz="0" w:space="0" w:color="auto"/>
                <w:left w:val="none" w:sz="0" w:space="0" w:color="auto"/>
                <w:bottom w:val="none" w:sz="0" w:space="0" w:color="auto"/>
                <w:right w:val="none" w:sz="0" w:space="0" w:color="auto"/>
              </w:divBdr>
            </w:div>
            <w:div w:id="1150748229">
              <w:marLeft w:val="0"/>
              <w:marRight w:val="0"/>
              <w:marTop w:val="0"/>
              <w:marBottom w:val="0"/>
              <w:divBdr>
                <w:top w:val="none" w:sz="0" w:space="0" w:color="auto"/>
                <w:left w:val="none" w:sz="0" w:space="0" w:color="auto"/>
                <w:bottom w:val="none" w:sz="0" w:space="0" w:color="auto"/>
                <w:right w:val="none" w:sz="0" w:space="0" w:color="auto"/>
              </w:divBdr>
            </w:div>
            <w:div w:id="320619163">
              <w:marLeft w:val="0"/>
              <w:marRight w:val="0"/>
              <w:marTop w:val="0"/>
              <w:marBottom w:val="0"/>
              <w:divBdr>
                <w:top w:val="none" w:sz="0" w:space="0" w:color="auto"/>
                <w:left w:val="none" w:sz="0" w:space="0" w:color="auto"/>
                <w:bottom w:val="none" w:sz="0" w:space="0" w:color="auto"/>
                <w:right w:val="none" w:sz="0" w:space="0" w:color="auto"/>
              </w:divBdr>
            </w:div>
            <w:div w:id="1109473937">
              <w:marLeft w:val="0"/>
              <w:marRight w:val="0"/>
              <w:marTop w:val="0"/>
              <w:marBottom w:val="0"/>
              <w:divBdr>
                <w:top w:val="none" w:sz="0" w:space="0" w:color="auto"/>
                <w:left w:val="none" w:sz="0" w:space="0" w:color="auto"/>
                <w:bottom w:val="none" w:sz="0" w:space="0" w:color="auto"/>
                <w:right w:val="none" w:sz="0" w:space="0" w:color="auto"/>
              </w:divBdr>
            </w:div>
            <w:div w:id="182791490">
              <w:marLeft w:val="0"/>
              <w:marRight w:val="0"/>
              <w:marTop w:val="0"/>
              <w:marBottom w:val="0"/>
              <w:divBdr>
                <w:top w:val="none" w:sz="0" w:space="0" w:color="auto"/>
                <w:left w:val="none" w:sz="0" w:space="0" w:color="auto"/>
                <w:bottom w:val="none" w:sz="0" w:space="0" w:color="auto"/>
                <w:right w:val="none" w:sz="0" w:space="0" w:color="auto"/>
              </w:divBdr>
            </w:div>
            <w:div w:id="2001688156">
              <w:marLeft w:val="0"/>
              <w:marRight w:val="0"/>
              <w:marTop w:val="0"/>
              <w:marBottom w:val="0"/>
              <w:divBdr>
                <w:top w:val="none" w:sz="0" w:space="0" w:color="auto"/>
                <w:left w:val="none" w:sz="0" w:space="0" w:color="auto"/>
                <w:bottom w:val="none" w:sz="0" w:space="0" w:color="auto"/>
                <w:right w:val="none" w:sz="0" w:space="0" w:color="auto"/>
              </w:divBdr>
            </w:div>
          </w:divsChild>
        </w:div>
        <w:div w:id="804355360">
          <w:marLeft w:val="0"/>
          <w:marRight w:val="0"/>
          <w:marTop w:val="0"/>
          <w:marBottom w:val="0"/>
          <w:divBdr>
            <w:top w:val="none" w:sz="0" w:space="0" w:color="auto"/>
            <w:left w:val="none" w:sz="0" w:space="0" w:color="auto"/>
            <w:bottom w:val="none" w:sz="0" w:space="0" w:color="auto"/>
            <w:right w:val="none" w:sz="0" w:space="0" w:color="auto"/>
          </w:divBdr>
          <w:divsChild>
            <w:div w:id="1876459316">
              <w:marLeft w:val="0"/>
              <w:marRight w:val="0"/>
              <w:marTop w:val="0"/>
              <w:marBottom w:val="0"/>
              <w:divBdr>
                <w:top w:val="none" w:sz="0" w:space="0" w:color="auto"/>
                <w:left w:val="none" w:sz="0" w:space="0" w:color="auto"/>
                <w:bottom w:val="none" w:sz="0" w:space="0" w:color="auto"/>
                <w:right w:val="none" w:sz="0" w:space="0" w:color="auto"/>
              </w:divBdr>
            </w:div>
            <w:div w:id="1339188193">
              <w:marLeft w:val="0"/>
              <w:marRight w:val="0"/>
              <w:marTop w:val="0"/>
              <w:marBottom w:val="0"/>
              <w:divBdr>
                <w:top w:val="none" w:sz="0" w:space="0" w:color="auto"/>
                <w:left w:val="none" w:sz="0" w:space="0" w:color="auto"/>
                <w:bottom w:val="none" w:sz="0" w:space="0" w:color="auto"/>
                <w:right w:val="none" w:sz="0" w:space="0" w:color="auto"/>
              </w:divBdr>
            </w:div>
            <w:div w:id="144037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806824">
      <w:bodyDiv w:val="1"/>
      <w:marLeft w:val="0"/>
      <w:marRight w:val="0"/>
      <w:marTop w:val="0"/>
      <w:marBottom w:val="0"/>
      <w:divBdr>
        <w:top w:val="none" w:sz="0" w:space="0" w:color="auto"/>
        <w:left w:val="none" w:sz="0" w:space="0" w:color="auto"/>
        <w:bottom w:val="none" w:sz="0" w:space="0" w:color="auto"/>
        <w:right w:val="none" w:sz="0" w:space="0" w:color="auto"/>
      </w:divBdr>
    </w:div>
    <w:div w:id="1663657482">
      <w:bodyDiv w:val="1"/>
      <w:marLeft w:val="0"/>
      <w:marRight w:val="0"/>
      <w:marTop w:val="0"/>
      <w:marBottom w:val="0"/>
      <w:divBdr>
        <w:top w:val="none" w:sz="0" w:space="0" w:color="auto"/>
        <w:left w:val="none" w:sz="0" w:space="0" w:color="auto"/>
        <w:bottom w:val="none" w:sz="0" w:space="0" w:color="auto"/>
        <w:right w:val="none" w:sz="0" w:space="0" w:color="auto"/>
      </w:divBdr>
    </w:div>
    <w:div w:id="1668286204">
      <w:bodyDiv w:val="1"/>
      <w:marLeft w:val="0"/>
      <w:marRight w:val="0"/>
      <w:marTop w:val="0"/>
      <w:marBottom w:val="0"/>
      <w:divBdr>
        <w:top w:val="none" w:sz="0" w:space="0" w:color="auto"/>
        <w:left w:val="none" w:sz="0" w:space="0" w:color="auto"/>
        <w:bottom w:val="none" w:sz="0" w:space="0" w:color="auto"/>
        <w:right w:val="none" w:sz="0" w:space="0" w:color="auto"/>
      </w:divBdr>
    </w:div>
    <w:div w:id="1703018889">
      <w:bodyDiv w:val="1"/>
      <w:marLeft w:val="0"/>
      <w:marRight w:val="0"/>
      <w:marTop w:val="0"/>
      <w:marBottom w:val="0"/>
      <w:divBdr>
        <w:top w:val="none" w:sz="0" w:space="0" w:color="auto"/>
        <w:left w:val="none" w:sz="0" w:space="0" w:color="auto"/>
        <w:bottom w:val="none" w:sz="0" w:space="0" w:color="auto"/>
        <w:right w:val="none" w:sz="0" w:space="0" w:color="auto"/>
      </w:divBdr>
      <w:divsChild>
        <w:div w:id="1987467288">
          <w:marLeft w:val="0"/>
          <w:marRight w:val="0"/>
          <w:marTop w:val="0"/>
          <w:marBottom w:val="0"/>
          <w:divBdr>
            <w:top w:val="none" w:sz="0" w:space="0" w:color="auto"/>
            <w:left w:val="none" w:sz="0" w:space="0" w:color="auto"/>
            <w:bottom w:val="none" w:sz="0" w:space="0" w:color="auto"/>
            <w:right w:val="none" w:sz="0" w:space="0" w:color="auto"/>
          </w:divBdr>
        </w:div>
        <w:div w:id="617030158">
          <w:marLeft w:val="0"/>
          <w:marRight w:val="0"/>
          <w:marTop w:val="0"/>
          <w:marBottom w:val="0"/>
          <w:divBdr>
            <w:top w:val="none" w:sz="0" w:space="0" w:color="auto"/>
            <w:left w:val="none" w:sz="0" w:space="0" w:color="auto"/>
            <w:bottom w:val="none" w:sz="0" w:space="0" w:color="auto"/>
            <w:right w:val="none" w:sz="0" w:space="0" w:color="auto"/>
          </w:divBdr>
        </w:div>
        <w:div w:id="348339334">
          <w:marLeft w:val="0"/>
          <w:marRight w:val="0"/>
          <w:marTop w:val="0"/>
          <w:marBottom w:val="0"/>
          <w:divBdr>
            <w:top w:val="none" w:sz="0" w:space="0" w:color="auto"/>
            <w:left w:val="none" w:sz="0" w:space="0" w:color="auto"/>
            <w:bottom w:val="none" w:sz="0" w:space="0" w:color="auto"/>
            <w:right w:val="none" w:sz="0" w:space="0" w:color="auto"/>
          </w:divBdr>
        </w:div>
        <w:div w:id="1206790109">
          <w:marLeft w:val="0"/>
          <w:marRight w:val="0"/>
          <w:marTop w:val="0"/>
          <w:marBottom w:val="0"/>
          <w:divBdr>
            <w:top w:val="none" w:sz="0" w:space="0" w:color="auto"/>
            <w:left w:val="none" w:sz="0" w:space="0" w:color="auto"/>
            <w:bottom w:val="none" w:sz="0" w:space="0" w:color="auto"/>
            <w:right w:val="none" w:sz="0" w:space="0" w:color="auto"/>
          </w:divBdr>
        </w:div>
        <w:div w:id="790176128">
          <w:marLeft w:val="0"/>
          <w:marRight w:val="0"/>
          <w:marTop w:val="0"/>
          <w:marBottom w:val="0"/>
          <w:divBdr>
            <w:top w:val="none" w:sz="0" w:space="0" w:color="auto"/>
            <w:left w:val="none" w:sz="0" w:space="0" w:color="auto"/>
            <w:bottom w:val="none" w:sz="0" w:space="0" w:color="auto"/>
            <w:right w:val="none" w:sz="0" w:space="0" w:color="auto"/>
          </w:divBdr>
        </w:div>
        <w:div w:id="1686713450">
          <w:marLeft w:val="0"/>
          <w:marRight w:val="0"/>
          <w:marTop w:val="0"/>
          <w:marBottom w:val="0"/>
          <w:divBdr>
            <w:top w:val="none" w:sz="0" w:space="0" w:color="auto"/>
            <w:left w:val="none" w:sz="0" w:space="0" w:color="auto"/>
            <w:bottom w:val="none" w:sz="0" w:space="0" w:color="auto"/>
            <w:right w:val="none" w:sz="0" w:space="0" w:color="auto"/>
          </w:divBdr>
        </w:div>
        <w:div w:id="212542850">
          <w:marLeft w:val="0"/>
          <w:marRight w:val="0"/>
          <w:marTop w:val="0"/>
          <w:marBottom w:val="0"/>
          <w:divBdr>
            <w:top w:val="none" w:sz="0" w:space="0" w:color="auto"/>
            <w:left w:val="none" w:sz="0" w:space="0" w:color="auto"/>
            <w:bottom w:val="none" w:sz="0" w:space="0" w:color="auto"/>
            <w:right w:val="none" w:sz="0" w:space="0" w:color="auto"/>
          </w:divBdr>
        </w:div>
        <w:div w:id="684483105">
          <w:marLeft w:val="0"/>
          <w:marRight w:val="0"/>
          <w:marTop w:val="0"/>
          <w:marBottom w:val="0"/>
          <w:divBdr>
            <w:top w:val="none" w:sz="0" w:space="0" w:color="auto"/>
            <w:left w:val="none" w:sz="0" w:space="0" w:color="auto"/>
            <w:bottom w:val="none" w:sz="0" w:space="0" w:color="auto"/>
            <w:right w:val="none" w:sz="0" w:space="0" w:color="auto"/>
          </w:divBdr>
        </w:div>
        <w:div w:id="690835699">
          <w:marLeft w:val="0"/>
          <w:marRight w:val="0"/>
          <w:marTop w:val="0"/>
          <w:marBottom w:val="0"/>
          <w:divBdr>
            <w:top w:val="none" w:sz="0" w:space="0" w:color="auto"/>
            <w:left w:val="none" w:sz="0" w:space="0" w:color="auto"/>
            <w:bottom w:val="none" w:sz="0" w:space="0" w:color="auto"/>
            <w:right w:val="none" w:sz="0" w:space="0" w:color="auto"/>
          </w:divBdr>
        </w:div>
        <w:div w:id="620916002">
          <w:marLeft w:val="0"/>
          <w:marRight w:val="0"/>
          <w:marTop w:val="0"/>
          <w:marBottom w:val="0"/>
          <w:divBdr>
            <w:top w:val="none" w:sz="0" w:space="0" w:color="auto"/>
            <w:left w:val="none" w:sz="0" w:space="0" w:color="auto"/>
            <w:bottom w:val="none" w:sz="0" w:space="0" w:color="auto"/>
            <w:right w:val="none" w:sz="0" w:space="0" w:color="auto"/>
          </w:divBdr>
        </w:div>
        <w:div w:id="1985160846">
          <w:marLeft w:val="0"/>
          <w:marRight w:val="0"/>
          <w:marTop w:val="0"/>
          <w:marBottom w:val="0"/>
          <w:divBdr>
            <w:top w:val="none" w:sz="0" w:space="0" w:color="auto"/>
            <w:left w:val="none" w:sz="0" w:space="0" w:color="auto"/>
            <w:bottom w:val="none" w:sz="0" w:space="0" w:color="auto"/>
            <w:right w:val="none" w:sz="0" w:space="0" w:color="auto"/>
          </w:divBdr>
        </w:div>
        <w:div w:id="831726535">
          <w:marLeft w:val="0"/>
          <w:marRight w:val="0"/>
          <w:marTop w:val="0"/>
          <w:marBottom w:val="0"/>
          <w:divBdr>
            <w:top w:val="none" w:sz="0" w:space="0" w:color="auto"/>
            <w:left w:val="none" w:sz="0" w:space="0" w:color="auto"/>
            <w:bottom w:val="none" w:sz="0" w:space="0" w:color="auto"/>
            <w:right w:val="none" w:sz="0" w:space="0" w:color="auto"/>
          </w:divBdr>
        </w:div>
        <w:div w:id="970669133">
          <w:marLeft w:val="0"/>
          <w:marRight w:val="0"/>
          <w:marTop w:val="0"/>
          <w:marBottom w:val="0"/>
          <w:divBdr>
            <w:top w:val="none" w:sz="0" w:space="0" w:color="auto"/>
            <w:left w:val="none" w:sz="0" w:space="0" w:color="auto"/>
            <w:bottom w:val="none" w:sz="0" w:space="0" w:color="auto"/>
            <w:right w:val="none" w:sz="0" w:space="0" w:color="auto"/>
          </w:divBdr>
        </w:div>
        <w:div w:id="157039810">
          <w:marLeft w:val="0"/>
          <w:marRight w:val="0"/>
          <w:marTop w:val="0"/>
          <w:marBottom w:val="0"/>
          <w:divBdr>
            <w:top w:val="none" w:sz="0" w:space="0" w:color="auto"/>
            <w:left w:val="none" w:sz="0" w:space="0" w:color="auto"/>
            <w:bottom w:val="none" w:sz="0" w:space="0" w:color="auto"/>
            <w:right w:val="none" w:sz="0" w:space="0" w:color="auto"/>
          </w:divBdr>
        </w:div>
        <w:div w:id="2128043178">
          <w:marLeft w:val="0"/>
          <w:marRight w:val="0"/>
          <w:marTop w:val="0"/>
          <w:marBottom w:val="0"/>
          <w:divBdr>
            <w:top w:val="none" w:sz="0" w:space="0" w:color="auto"/>
            <w:left w:val="none" w:sz="0" w:space="0" w:color="auto"/>
            <w:bottom w:val="none" w:sz="0" w:space="0" w:color="auto"/>
            <w:right w:val="none" w:sz="0" w:space="0" w:color="auto"/>
          </w:divBdr>
        </w:div>
        <w:div w:id="2142992671">
          <w:marLeft w:val="0"/>
          <w:marRight w:val="0"/>
          <w:marTop w:val="0"/>
          <w:marBottom w:val="0"/>
          <w:divBdr>
            <w:top w:val="none" w:sz="0" w:space="0" w:color="auto"/>
            <w:left w:val="none" w:sz="0" w:space="0" w:color="auto"/>
            <w:bottom w:val="none" w:sz="0" w:space="0" w:color="auto"/>
            <w:right w:val="none" w:sz="0" w:space="0" w:color="auto"/>
          </w:divBdr>
        </w:div>
        <w:div w:id="262959526">
          <w:marLeft w:val="0"/>
          <w:marRight w:val="0"/>
          <w:marTop w:val="0"/>
          <w:marBottom w:val="0"/>
          <w:divBdr>
            <w:top w:val="none" w:sz="0" w:space="0" w:color="auto"/>
            <w:left w:val="none" w:sz="0" w:space="0" w:color="auto"/>
            <w:bottom w:val="none" w:sz="0" w:space="0" w:color="auto"/>
            <w:right w:val="none" w:sz="0" w:space="0" w:color="auto"/>
          </w:divBdr>
        </w:div>
        <w:div w:id="887373990">
          <w:marLeft w:val="0"/>
          <w:marRight w:val="0"/>
          <w:marTop w:val="0"/>
          <w:marBottom w:val="0"/>
          <w:divBdr>
            <w:top w:val="none" w:sz="0" w:space="0" w:color="auto"/>
            <w:left w:val="none" w:sz="0" w:space="0" w:color="auto"/>
            <w:bottom w:val="none" w:sz="0" w:space="0" w:color="auto"/>
            <w:right w:val="none" w:sz="0" w:space="0" w:color="auto"/>
          </w:divBdr>
        </w:div>
        <w:div w:id="1893926404">
          <w:marLeft w:val="0"/>
          <w:marRight w:val="0"/>
          <w:marTop w:val="0"/>
          <w:marBottom w:val="0"/>
          <w:divBdr>
            <w:top w:val="none" w:sz="0" w:space="0" w:color="auto"/>
            <w:left w:val="none" w:sz="0" w:space="0" w:color="auto"/>
            <w:bottom w:val="none" w:sz="0" w:space="0" w:color="auto"/>
            <w:right w:val="none" w:sz="0" w:space="0" w:color="auto"/>
          </w:divBdr>
        </w:div>
        <w:div w:id="1974943494">
          <w:marLeft w:val="0"/>
          <w:marRight w:val="0"/>
          <w:marTop w:val="0"/>
          <w:marBottom w:val="0"/>
          <w:divBdr>
            <w:top w:val="none" w:sz="0" w:space="0" w:color="auto"/>
            <w:left w:val="none" w:sz="0" w:space="0" w:color="auto"/>
            <w:bottom w:val="none" w:sz="0" w:space="0" w:color="auto"/>
            <w:right w:val="none" w:sz="0" w:space="0" w:color="auto"/>
          </w:divBdr>
        </w:div>
      </w:divsChild>
    </w:div>
    <w:div w:id="1729449562">
      <w:bodyDiv w:val="1"/>
      <w:marLeft w:val="0"/>
      <w:marRight w:val="0"/>
      <w:marTop w:val="0"/>
      <w:marBottom w:val="0"/>
      <w:divBdr>
        <w:top w:val="none" w:sz="0" w:space="0" w:color="auto"/>
        <w:left w:val="none" w:sz="0" w:space="0" w:color="auto"/>
        <w:bottom w:val="none" w:sz="0" w:space="0" w:color="auto"/>
        <w:right w:val="none" w:sz="0" w:space="0" w:color="auto"/>
      </w:divBdr>
    </w:div>
    <w:div w:id="1747265094">
      <w:bodyDiv w:val="1"/>
      <w:marLeft w:val="0"/>
      <w:marRight w:val="0"/>
      <w:marTop w:val="0"/>
      <w:marBottom w:val="0"/>
      <w:divBdr>
        <w:top w:val="none" w:sz="0" w:space="0" w:color="auto"/>
        <w:left w:val="none" w:sz="0" w:space="0" w:color="auto"/>
        <w:bottom w:val="none" w:sz="0" w:space="0" w:color="auto"/>
        <w:right w:val="none" w:sz="0" w:space="0" w:color="auto"/>
      </w:divBdr>
      <w:divsChild>
        <w:div w:id="697508350">
          <w:marLeft w:val="0"/>
          <w:marRight w:val="0"/>
          <w:marTop w:val="0"/>
          <w:marBottom w:val="0"/>
          <w:divBdr>
            <w:top w:val="none" w:sz="0" w:space="0" w:color="auto"/>
            <w:left w:val="none" w:sz="0" w:space="0" w:color="auto"/>
            <w:bottom w:val="none" w:sz="0" w:space="0" w:color="auto"/>
            <w:right w:val="none" w:sz="0" w:space="0" w:color="auto"/>
          </w:divBdr>
          <w:divsChild>
            <w:div w:id="1677146623">
              <w:marLeft w:val="0"/>
              <w:marRight w:val="0"/>
              <w:marTop w:val="0"/>
              <w:marBottom w:val="0"/>
              <w:divBdr>
                <w:top w:val="none" w:sz="0" w:space="0" w:color="auto"/>
                <w:left w:val="none" w:sz="0" w:space="0" w:color="auto"/>
                <w:bottom w:val="none" w:sz="0" w:space="0" w:color="auto"/>
                <w:right w:val="none" w:sz="0" w:space="0" w:color="auto"/>
              </w:divBdr>
            </w:div>
            <w:div w:id="191234736">
              <w:marLeft w:val="0"/>
              <w:marRight w:val="0"/>
              <w:marTop w:val="0"/>
              <w:marBottom w:val="0"/>
              <w:divBdr>
                <w:top w:val="none" w:sz="0" w:space="0" w:color="auto"/>
                <w:left w:val="none" w:sz="0" w:space="0" w:color="auto"/>
                <w:bottom w:val="none" w:sz="0" w:space="0" w:color="auto"/>
                <w:right w:val="none" w:sz="0" w:space="0" w:color="auto"/>
              </w:divBdr>
            </w:div>
            <w:div w:id="819230345">
              <w:marLeft w:val="0"/>
              <w:marRight w:val="0"/>
              <w:marTop w:val="0"/>
              <w:marBottom w:val="0"/>
              <w:divBdr>
                <w:top w:val="none" w:sz="0" w:space="0" w:color="auto"/>
                <w:left w:val="none" w:sz="0" w:space="0" w:color="auto"/>
                <w:bottom w:val="none" w:sz="0" w:space="0" w:color="auto"/>
                <w:right w:val="none" w:sz="0" w:space="0" w:color="auto"/>
              </w:divBdr>
            </w:div>
            <w:div w:id="56978468">
              <w:marLeft w:val="0"/>
              <w:marRight w:val="0"/>
              <w:marTop w:val="0"/>
              <w:marBottom w:val="0"/>
              <w:divBdr>
                <w:top w:val="none" w:sz="0" w:space="0" w:color="auto"/>
                <w:left w:val="none" w:sz="0" w:space="0" w:color="auto"/>
                <w:bottom w:val="none" w:sz="0" w:space="0" w:color="auto"/>
                <w:right w:val="none" w:sz="0" w:space="0" w:color="auto"/>
              </w:divBdr>
            </w:div>
            <w:div w:id="2091613824">
              <w:marLeft w:val="0"/>
              <w:marRight w:val="0"/>
              <w:marTop w:val="0"/>
              <w:marBottom w:val="0"/>
              <w:divBdr>
                <w:top w:val="none" w:sz="0" w:space="0" w:color="auto"/>
                <w:left w:val="none" w:sz="0" w:space="0" w:color="auto"/>
                <w:bottom w:val="none" w:sz="0" w:space="0" w:color="auto"/>
                <w:right w:val="none" w:sz="0" w:space="0" w:color="auto"/>
              </w:divBdr>
            </w:div>
            <w:div w:id="285621473">
              <w:marLeft w:val="0"/>
              <w:marRight w:val="0"/>
              <w:marTop w:val="0"/>
              <w:marBottom w:val="0"/>
              <w:divBdr>
                <w:top w:val="none" w:sz="0" w:space="0" w:color="auto"/>
                <w:left w:val="none" w:sz="0" w:space="0" w:color="auto"/>
                <w:bottom w:val="none" w:sz="0" w:space="0" w:color="auto"/>
                <w:right w:val="none" w:sz="0" w:space="0" w:color="auto"/>
              </w:divBdr>
            </w:div>
            <w:div w:id="179702180">
              <w:marLeft w:val="0"/>
              <w:marRight w:val="0"/>
              <w:marTop w:val="0"/>
              <w:marBottom w:val="0"/>
              <w:divBdr>
                <w:top w:val="none" w:sz="0" w:space="0" w:color="auto"/>
                <w:left w:val="none" w:sz="0" w:space="0" w:color="auto"/>
                <w:bottom w:val="none" w:sz="0" w:space="0" w:color="auto"/>
                <w:right w:val="none" w:sz="0" w:space="0" w:color="auto"/>
              </w:divBdr>
            </w:div>
            <w:div w:id="1871260030">
              <w:marLeft w:val="0"/>
              <w:marRight w:val="0"/>
              <w:marTop w:val="0"/>
              <w:marBottom w:val="0"/>
              <w:divBdr>
                <w:top w:val="none" w:sz="0" w:space="0" w:color="auto"/>
                <w:left w:val="none" w:sz="0" w:space="0" w:color="auto"/>
                <w:bottom w:val="none" w:sz="0" w:space="0" w:color="auto"/>
                <w:right w:val="none" w:sz="0" w:space="0" w:color="auto"/>
              </w:divBdr>
            </w:div>
            <w:div w:id="1252356332">
              <w:marLeft w:val="0"/>
              <w:marRight w:val="0"/>
              <w:marTop w:val="0"/>
              <w:marBottom w:val="0"/>
              <w:divBdr>
                <w:top w:val="none" w:sz="0" w:space="0" w:color="auto"/>
                <w:left w:val="none" w:sz="0" w:space="0" w:color="auto"/>
                <w:bottom w:val="none" w:sz="0" w:space="0" w:color="auto"/>
                <w:right w:val="none" w:sz="0" w:space="0" w:color="auto"/>
              </w:divBdr>
            </w:div>
          </w:divsChild>
        </w:div>
        <w:div w:id="1288128002">
          <w:marLeft w:val="0"/>
          <w:marRight w:val="0"/>
          <w:marTop w:val="0"/>
          <w:marBottom w:val="0"/>
          <w:divBdr>
            <w:top w:val="none" w:sz="0" w:space="0" w:color="auto"/>
            <w:left w:val="none" w:sz="0" w:space="0" w:color="auto"/>
            <w:bottom w:val="none" w:sz="0" w:space="0" w:color="auto"/>
            <w:right w:val="none" w:sz="0" w:space="0" w:color="auto"/>
          </w:divBdr>
          <w:divsChild>
            <w:div w:id="366444284">
              <w:marLeft w:val="0"/>
              <w:marRight w:val="0"/>
              <w:marTop w:val="0"/>
              <w:marBottom w:val="0"/>
              <w:divBdr>
                <w:top w:val="none" w:sz="0" w:space="0" w:color="auto"/>
                <w:left w:val="none" w:sz="0" w:space="0" w:color="auto"/>
                <w:bottom w:val="none" w:sz="0" w:space="0" w:color="auto"/>
                <w:right w:val="none" w:sz="0" w:space="0" w:color="auto"/>
              </w:divBdr>
            </w:div>
            <w:div w:id="878198811">
              <w:marLeft w:val="0"/>
              <w:marRight w:val="0"/>
              <w:marTop w:val="0"/>
              <w:marBottom w:val="0"/>
              <w:divBdr>
                <w:top w:val="none" w:sz="0" w:space="0" w:color="auto"/>
                <w:left w:val="none" w:sz="0" w:space="0" w:color="auto"/>
                <w:bottom w:val="none" w:sz="0" w:space="0" w:color="auto"/>
                <w:right w:val="none" w:sz="0" w:space="0" w:color="auto"/>
              </w:divBdr>
            </w:div>
            <w:div w:id="61562965">
              <w:marLeft w:val="0"/>
              <w:marRight w:val="0"/>
              <w:marTop w:val="0"/>
              <w:marBottom w:val="0"/>
              <w:divBdr>
                <w:top w:val="none" w:sz="0" w:space="0" w:color="auto"/>
                <w:left w:val="none" w:sz="0" w:space="0" w:color="auto"/>
                <w:bottom w:val="none" w:sz="0" w:space="0" w:color="auto"/>
                <w:right w:val="none" w:sz="0" w:space="0" w:color="auto"/>
              </w:divBdr>
            </w:div>
            <w:div w:id="1473324878">
              <w:marLeft w:val="0"/>
              <w:marRight w:val="0"/>
              <w:marTop w:val="0"/>
              <w:marBottom w:val="0"/>
              <w:divBdr>
                <w:top w:val="none" w:sz="0" w:space="0" w:color="auto"/>
                <w:left w:val="none" w:sz="0" w:space="0" w:color="auto"/>
                <w:bottom w:val="none" w:sz="0" w:space="0" w:color="auto"/>
                <w:right w:val="none" w:sz="0" w:space="0" w:color="auto"/>
              </w:divBdr>
            </w:div>
            <w:div w:id="202719210">
              <w:marLeft w:val="0"/>
              <w:marRight w:val="0"/>
              <w:marTop w:val="0"/>
              <w:marBottom w:val="0"/>
              <w:divBdr>
                <w:top w:val="none" w:sz="0" w:space="0" w:color="auto"/>
                <w:left w:val="none" w:sz="0" w:space="0" w:color="auto"/>
                <w:bottom w:val="none" w:sz="0" w:space="0" w:color="auto"/>
                <w:right w:val="none" w:sz="0" w:space="0" w:color="auto"/>
              </w:divBdr>
            </w:div>
            <w:div w:id="1956328623">
              <w:marLeft w:val="0"/>
              <w:marRight w:val="0"/>
              <w:marTop w:val="0"/>
              <w:marBottom w:val="0"/>
              <w:divBdr>
                <w:top w:val="none" w:sz="0" w:space="0" w:color="auto"/>
                <w:left w:val="none" w:sz="0" w:space="0" w:color="auto"/>
                <w:bottom w:val="none" w:sz="0" w:space="0" w:color="auto"/>
                <w:right w:val="none" w:sz="0" w:space="0" w:color="auto"/>
              </w:divBdr>
            </w:div>
            <w:div w:id="1817263117">
              <w:marLeft w:val="0"/>
              <w:marRight w:val="0"/>
              <w:marTop w:val="0"/>
              <w:marBottom w:val="0"/>
              <w:divBdr>
                <w:top w:val="none" w:sz="0" w:space="0" w:color="auto"/>
                <w:left w:val="none" w:sz="0" w:space="0" w:color="auto"/>
                <w:bottom w:val="none" w:sz="0" w:space="0" w:color="auto"/>
                <w:right w:val="none" w:sz="0" w:space="0" w:color="auto"/>
              </w:divBdr>
            </w:div>
            <w:div w:id="1171291423">
              <w:marLeft w:val="0"/>
              <w:marRight w:val="0"/>
              <w:marTop w:val="0"/>
              <w:marBottom w:val="0"/>
              <w:divBdr>
                <w:top w:val="none" w:sz="0" w:space="0" w:color="auto"/>
                <w:left w:val="none" w:sz="0" w:space="0" w:color="auto"/>
                <w:bottom w:val="none" w:sz="0" w:space="0" w:color="auto"/>
                <w:right w:val="none" w:sz="0" w:space="0" w:color="auto"/>
              </w:divBdr>
            </w:div>
            <w:div w:id="700471165">
              <w:marLeft w:val="0"/>
              <w:marRight w:val="0"/>
              <w:marTop w:val="0"/>
              <w:marBottom w:val="0"/>
              <w:divBdr>
                <w:top w:val="none" w:sz="0" w:space="0" w:color="auto"/>
                <w:left w:val="none" w:sz="0" w:space="0" w:color="auto"/>
                <w:bottom w:val="none" w:sz="0" w:space="0" w:color="auto"/>
                <w:right w:val="none" w:sz="0" w:space="0" w:color="auto"/>
              </w:divBdr>
            </w:div>
            <w:div w:id="1738085501">
              <w:marLeft w:val="0"/>
              <w:marRight w:val="0"/>
              <w:marTop w:val="0"/>
              <w:marBottom w:val="0"/>
              <w:divBdr>
                <w:top w:val="none" w:sz="0" w:space="0" w:color="auto"/>
                <w:left w:val="none" w:sz="0" w:space="0" w:color="auto"/>
                <w:bottom w:val="none" w:sz="0" w:space="0" w:color="auto"/>
                <w:right w:val="none" w:sz="0" w:space="0" w:color="auto"/>
              </w:divBdr>
            </w:div>
            <w:div w:id="1267540917">
              <w:marLeft w:val="0"/>
              <w:marRight w:val="0"/>
              <w:marTop w:val="0"/>
              <w:marBottom w:val="0"/>
              <w:divBdr>
                <w:top w:val="none" w:sz="0" w:space="0" w:color="auto"/>
                <w:left w:val="none" w:sz="0" w:space="0" w:color="auto"/>
                <w:bottom w:val="none" w:sz="0" w:space="0" w:color="auto"/>
                <w:right w:val="none" w:sz="0" w:space="0" w:color="auto"/>
              </w:divBdr>
            </w:div>
            <w:div w:id="864100254">
              <w:marLeft w:val="0"/>
              <w:marRight w:val="0"/>
              <w:marTop w:val="0"/>
              <w:marBottom w:val="0"/>
              <w:divBdr>
                <w:top w:val="none" w:sz="0" w:space="0" w:color="auto"/>
                <w:left w:val="none" w:sz="0" w:space="0" w:color="auto"/>
                <w:bottom w:val="none" w:sz="0" w:space="0" w:color="auto"/>
                <w:right w:val="none" w:sz="0" w:space="0" w:color="auto"/>
              </w:divBdr>
            </w:div>
            <w:div w:id="587271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058704">
      <w:bodyDiv w:val="1"/>
      <w:marLeft w:val="0"/>
      <w:marRight w:val="0"/>
      <w:marTop w:val="0"/>
      <w:marBottom w:val="0"/>
      <w:divBdr>
        <w:top w:val="none" w:sz="0" w:space="0" w:color="auto"/>
        <w:left w:val="none" w:sz="0" w:space="0" w:color="auto"/>
        <w:bottom w:val="none" w:sz="0" w:space="0" w:color="auto"/>
        <w:right w:val="none" w:sz="0" w:space="0" w:color="auto"/>
      </w:divBdr>
    </w:div>
    <w:div w:id="1892185036">
      <w:bodyDiv w:val="1"/>
      <w:marLeft w:val="0"/>
      <w:marRight w:val="0"/>
      <w:marTop w:val="0"/>
      <w:marBottom w:val="0"/>
      <w:divBdr>
        <w:top w:val="none" w:sz="0" w:space="0" w:color="auto"/>
        <w:left w:val="none" w:sz="0" w:space="0" w:color="auto"/>
        <w:bottom w:val="none" w:sz="0" w:space="0" w:color="auto"/>
        <w:right w:val="none" w:sz="0" w:space="0" w:color="auto"/>
      </w:divBdr>
    </w:div>
    <w:div w:id="2030250096">
      <w:bodyDiv w:val="1"/>
      <w:marLeft w:val="0"/>
      <w:marRight w:val="0"/>
      <w:marTop w:val="0"/>
      <w:marBottom w:val="0"/>
      <w:divBdr>
        <w:top w:val="none" w:sz="0" w:space="0" w:color="auto"/>
        <w:left w:val="none" w:sz="0" w:space="0" w:color="auto"/>
        <w:bottom w:val="none" w:sz="0" w:space="0" w:color="auto"/>
        <w:right w:val="none" w:sz="0" w:space="0" w:color="auto"/>
      </w:divBdr>
      <w:divsChild>
        <w:div w:id="1848669564">
          <w:marLeft w:val="0"/>
          <w:marRight w:val="0"/>
          <w:marTop w:val="0"/>
          <w:marBottom w:val="0"/>
          <w:divBdr>
            <w:top w:val="none" w:sz="0" w:space="0" w:color="auto"/>
            <w:left w:val="none" w:sz="0" w:space="0" w:color="auto"/>
            <w:bottom w:val="none" w:sz="0" w:space="0" w:color="auto"/>
            <w:right w:val="none" w:sz="0" w:space="0" w:color="auto"/>
          </w:divBdr>
        </w:div>
        <w:div w:id="1280527950">
          <w:marLeft w:val="0"/>
          <w:marRight w:val="0"/>
          <w:marTop w:val="0"/>
          <w:marBottom w:val="0"/>
          <w:divBdr>
            <w:top w:val="none" w:sz="0" w:space="0" w:color="auto"/>
            <w:left w:val="none" w:sz="0" w:space="0" w:color="auto"/>
            <w:bottom w:val="none" w:sz="0" w:space="0" w:color="auto"/>
            <w:right w:val="none" w:sz="0" w:space="0" w:color="auto"/>
          </w:divBdr>
        </w:div>
        <w:div w:id="1782802581">
          <w:marLeft w:val="0"/>
          <w:marRight w:val="0"/>
          <w:marTop w:val="0"/>
          <w:marBottom w:val="0"/>
          <w:divBdr>
            <w:top w:val="none" w:sz="0" w:space="0" w:color="auto"/>
            <w:left w:val="none" w:sz="0" w:space="0" w:color="auto"/>
            <w:bottom w:val="none" w:sz="0" w:space="0" w:color="auto"/>
            <w:right w:val="none" w:sz="0" w:space="0" w:color="auto"/>
          </w:divBdr>
          <w:divsChild>
            <w:div w:id="345595612">
              <w:marLeft w:val="0"/>
              <w:marRight w:val="0"/>
              <w:marTop w:val="0"/>
              <w:marBottom w:val="0"/>
              <w:divBdr>
                <w:top w:val="none" w:sz="0" w:space="0" w:color="auto"/>
                <w:left w:val="none" w:sz="0" w:space="0" w:color="auto"/>
                <w:bottom w:val="none" w:sz="0" w:space="0" w:color="auto"/>
                <w:right w:val="none" w:sz="0" w:space="0" w:color="auto"/>
              </w:divBdr>
            </w:div>
            <w:div w:id="1621112070">
              <w:marLeft w:val="0"/>
              <w:marRight w:val="0"/>
              <w:marTop w:val="0"/>
              <w:marBottom w:val="0"/>
              <w:divBdr>
                <w:top w:val="none" w:sz="0" w:space="0" w:color="auto"/>
                <w:left w:val="none" w:sz="0" w:space="0" w:color="auto"/>
                <w:bottom w:val="none" w:sz="0" w:space="0" w:color="auto"/>
                <w:right w:val="none" w:sz="0" w:space="0" w:color="auto"/>
              </w:divBdr>
            </w:div>
            <w:div w:id="1509562227">
              <w:marLeft w:val="0"/>
              <w:marRight w:val="0"/>
              <w:marTop w:val="0"/>
              <w:marBottom w:val="0"/>
              <w:divBdr>
                <w:top w:val="none" w:sz="0" w:space="0" w:color="auto"/>
                <w:left w:val="none" w:sz="0" w:space="0" w:color="auto"/>
                <w:bottom w:val="none" w:sz="0" w:space="0" w:color="auto"/>
                <w:right w:val="none" w:sz="0" w:space="0" w:color="auto"/>
              </w:divBdr>
            </w:div>
            <w:div w:id="648245217">
              <w:marLeft w:val="0"/>
              <w:marRight w:val="0"/>
              <w:marTop w:val="0"/>
              <w:marBottom w:val="0"/>
              <w:divBdr>
                <w:top w:val="none" w:sz="0" w:space="0" w:color="auto"/>
                <w:left w:val="none" w:sz="0" w:space="0" w:color="auto"/>
                <w:bottom w:val="none" w:sz="0" w:space="0" w:color="auto"/>
                <w:right w:val="none" w:sz="0" w:space="0" w:color="auto"/>
              </w:divBdr>
            </w:div>
            <w:div w:id="52698262">
              <w:marLeft w:val="0"/>
              <w:marRight w:val="0"/>
              <w:marTop w:val="0"/>
              <w:marBottom w:val="0"/>
              <w:divBdr>
                <w:top w:val="none" w:sz="0" w:space="0" w:color="auto"/>
                <w:left w:val="none" w:sz="0" w:space="0" w:color="auto"/>
                <w:bottom w:val="none" w:sz="0" w:space="0" w:color="auto"/>
                <w:right w:val="none" w:sz="0" w:space="0" w:color="auto"/>
              </w:divBdr>
            </w:div>
            <w:div w:id="1770347168">
              <w:marLeft w:val="0"/>
              <w:marRight w:val="0"/>
              <w:marTop w:val="0"/>
              <w:marBottom w:val="0"/>
              <w:divBdr>
                <w:top w:val="none" w:sz="0" w:space="0" w:color="auto"/>
                <w:left w:val="none" w:sz="0" w:space="0" w:color="auto"/>
                <w:bottom w:val="none" w:sz="0" w:space="0" w:color="auto"/>
                <w:right w:val="none" w:sz="0" w:space="0" w:color="auto"/>
              </w:divBdr>
            </w:div>
            <w:div w:id="1862429429">
              <w:marLeft w:val="0"/>
              <w:marRight w:val="0"/>
              <w:marTop w:val="0"/>
              <w:marBottom w:val="0"/>
              <w:divBdr>
                <w:top w:val="none" w:sz="0" w:space="0" w:color="auto"/>
                <w:left w:val="none" w:sz="0" w:space="0" w:color="auto"/>
                <w:bottom w:val="none" w:sz="0" w:space="0" w:color="auto"/>
                <w:right w:val="none" w:sz="0" w:space="0" w:color="auto"/>
              </w:divBdr>
            </w:div>
            <w:div w:id="1669939683">
              <w:marLeft w:val="0"/>
              <w:marRight w:val="0"/>
              <w:marTop w:val="0"/>
              <w:marBottom w:val="0"/>
              <w:divBdr>
                <w:top w:val="none" w:sz="0" w:space="0" w:color="auto"/>
                <w:left w:val="none" w:sz="0" w:space="0" w:color="auto"/>
                <w:bottom w:val="none" w:sz="0" w:space="0" w:color="auto"/>
                <w:right w:val="none" w:sz="0" w:space="0" w:color="auto"/>
              </w:divBdr>
            </w:div>
            <w:div w:id="712117015">
              <w:marLeft w:val="0"/>
              <w:marRight w:val="0"/>
              <w:marTop w:val="0"/>
              <w:marBottom w:val="0"/>
              <w:divBdr>
                <w:top w:val="none" w:sz="0" w:space="0" w:color="auto"/>
                <w:left w:val="none" w:sz="0" w:space="0" w:color="auto"/>
                <w:bottom w:val="none" w:sz="0" w:space="0" w:color="auto"/>
                <w:right w:val="none" w:sz="0" w:space="0" w:color="auto"/>
              </w:divBdr>
            </w:div>
            <w:div w:id="1927153303">
              <w:marLeft w:val="0"/>
              <w:marRight w:val="0"/>
              <w:marTop w:val="0"/>
              <w:marBottom w:val="0"/>
              <w:divBdr>
                <w:top w:val="none" w:sz="0" w:space="0" w:color="auto"/>
                <w:left w:val="none" w:sz="0" w:space="0" w:color="auto"/>
                <w:bottom w:val="none" w:sz="0" w:space="0" w:color="auto"/>
                <w:right w:val="none" w:sz="0" w:space="0" w:color="auto"/>
              </w:divBdr>
            </w:div>
            <w:div w:id="1324554384">
              <w:marLeft w:val="0"/>
              <w:marRight w:val="0"/>
              <w:marTop w:val="0"/>
              <w:marBottom w:val="0"/>
              <w:divBdr>
                <w:top w:val="none" w:sz="0" w:space="0" w:color="auto"/>
                <w:left w:val="none" w:sz="0" w:space="0" w:color="auto"/>
                <w:bottom w:val="none" w:sz="0" w:space="0" w:color="auto"/>
                <w:right w:val="none" w:sz="0" w:space="0" w:color="auto"/>
              </w:divBdr>
            </w:div>
            <w:div w:id="833494507">
              <w:marLeft w:val="0"/>
              <w:marRight w:val="0"/>
              <w:marTop w:val="0"/>
              <w:marBottom w:val="0"/>
              <w:divBdr>
                <w:top w:val="none" w:sz="0" w:space="0" w:color="auto"/>
                <w:left w:val="none" w:sz="0" w:space="0" w:color="auto"/>
                <w:bottom w:val="none" w:sz="0" w:space="0" w:color="auto"/>
                <w:right w:val="none" w:sz="0" w:space="0" w:color="auto"/>
              </w:divBdr>
            </w:div>
            <w:div w:id="1358771012">
              <w:marLeft w:val="0"/>
              <w:marRight w:val="0"/>
              <w:marTop w:val="0"/>
              <w:marBottom w:val="0"/>
              <w:divBdr>
                <w:top w:val="none" w:sz="0" w:space="0" w:color="auto"/>
                <w:left w:val="none" w:sz="0" w:space="0" w:color="auto"/>
                <w:bottom w:val="none" w:sz="0" w:space="0" w:color="auto"/>
                <w:right w:val="none" w:sz="0" w:space="0" w:color="auto"/>
              </w:divBdr>
            </w:div>
            <w:div w:id="639387321">
              <w:marLeft w:val="0"/>
              <w:marRight w:val="0"/>
              <w:marTop w:val="0"/>
              <w:marBottom w:val="0"/>
              <w:divBdr>
                <w:top w:val="none" w:sz="0" w:space="0" w:color="auto"/>
                <w:left w:val="none" w:sz="0" w:space="0" w:color="auto"/>
                <w:bottom w:val="none" w:sz="0" w:space="0" w:color="auto"/>
                <w:right w:val="none" w:sz="0" w:space="0" w:color="auto"/>
              </w:divBdr>
            </w:div>
            <w:div w:id="426972177">
              <w:marLeft w:val="0"/>
              <w:marRight w:val="0"/>
              <w:marTop w:val="0"/>
              <w:marBottom w:val="0"/>
              <w:divBdr>
                <w:top w:val="none" w:sz="0" w:space="0" w:color="auto"/>
                <w:left w:val="none" w:sz="0" w:space="0" w:color="auto"/>
                <w:bottom w:val="none" w:sz="0" w:space="0" w:color="auto"/>
                <w:right w:val="none" w:sz="0" w:space="0" w:color="auto"/>
              </w:divBdr>
            </w:div>
            <w:div w:id="1894077513">
              <w:marLeft w:val="0"/>
              <w:marRight w:val="0"/>
              <w:marTop w:val="0"/>
              <w:marBottom w:val="0"/>
              <w:divBdr>
                <w:top w:val="none" w:sz="0" w:space="0" w:color="auto"/>
                <w:left w:val="none" w:sz="0" w:space="0" w:color="auto"/>
                <w:bottom w:val="none" w:sz="0" w:space="0" w:color="auto"/>
                <w:right w:val="none" w:sz="0" w:space="0" w:color="auto"/>
              </w:divBdr>
            </w:div>
            <w:div w:id="106434060">
              <w:marLeft w:val="0"/>
              <w:marRight w:val="0"/>
              <w:marTop w:val="0"/>
              <w:marBottom w:val="0"/>
              <w:divBdr>
                <w:top w:val="none" w:sz="0" w:space="0" w:color="auto"/>
                <w:left w:val="none" w:sz="0" w:space="0" w:color="auto"/>
                <w:bottom w:val="none" w:sz="0" w:space="0" w:color="auto"/>
                <w:right w:val="none" w:sz="0" w:space="0" w:color="auto"/>
              </w:divBdr>
            </w:div>
            <w:div w:id="2083216439">
              <w:marLeft w:val="0"/>
              <w:marRight w:val="0"/>
              <w:marTop w:val="0"/>
              <w:marBottom w:val="0"/>
              <w:divBdr>
                <w:top w:val="none" w:sz="0" w:space="0" w:color="auto"/>
                <w:left w:val="none" w:sz="0" w:space="0" w:color="auto"/>
                <w:bottom w:val="none" w:sz="0" w:space="0" w:color="auto"/>
                <w:right w:val="none" w:sz="0" w:space="0" w:color="auto"/>
              </w:divBdr>
            </w:div>
            <w:div w:id="38096317">
              <w:marLeft w:val="0"/>
              <w:marRight w:val="0"/>
              <w:marTop w:val="0"/>
              <w:marBottom w:val="0"/>
              <w:divBdr>
                <w:top w:val="none" w:sz="0" w:space="0" w:color="auto"/>
                <w:left w:val="none" w:sz="0" w:space="0" w:color="auto"/>
                <w:bottom w:val="none" w:sz="0" w:space="0" w:color="auto"/>
                <w:right w:val="none" w:sz="0" w:space="0" w:color="auto"/>
              </w:divBdr>
            </w:div>
            <w:div w:id="1012411952">
              <w:marLeft w:val="0"/>
              <w:marRight w:val="0"/>
              <w:marTop w:val="0"/>
              <w:marBottom w:val="0"/>
              <w:divBdr>
                <w:top w:val="none" w:sz="0" w:space="0" w:color="auto"/>
                <w:left w:val="none" w:sz="0" w:space="0" w:color="auto"/>
                <w:bottom w:val="none" w:sz="0" w:space="0" w:color="auto"/>
                <w:right w:val="none" w:sz="0" w:space="0" w:color="auto"/>
              </w:divBdr>
            </w:div>
          </w:divsChild>
        </w:div>
        <w:div w:id="1882860720">
          <w:marLeft w:val="0"/>
          <w:marRight w:val="0"/>
          <w:marTop w:val="0"/>
          <w:marBottom w:val="0"/>
          <w:divBdr>
            <w:top w:val="none" w:sz="0" w:space="0" w:color="auto"/>
            <w:left w:val="none" w:sz="0" w:space="0" w:color="auto"/>
            <w:bottom w:val="none" w:sz="0" w:space="0" w:color="auto"/>
            <w:right w:val="none" w:sz="0" w:space="0" w:color="auto"/>
          </w:divBdr>
          <w:divsChild>
            <w:div w:id="2036996374">
              <w:marLeft w:val="0"/>
              <w:marRight w:val="0"/>
              <w:marTop w:val="0"/>
              <w:marBottom w:val="0"/>
              <w:divBdr>
                <w:top w:val="none" w:sz="0" w:space="0" w:color="auto"/>
                <w:left w:val="none" w:sz="0" w:space="0" w:color="auto"/>
                <w:bottom w:val="none" w:sz="0" w:space="0" w:color="auto"/>
                <w:right w:val="none" w:sz="0" w:space="0" w:color="auto"/>
              </w:divBdr>
            </w:div>
            <w:div w:id="1282765720">
              <w:marLeft w:val="0"/>
              <w:marRight w:val="0"/>
              <w:marTop w:val="0"/>
              <w:marBottom w:val="0"/>
              <w:divBdr>
                <w:top w:val="none" w:sz="0" w:space="0" w:color="auto"/>
                <w:left w:val="none" w:sz="0" w:space="0" w:color="auto"/>
                <w:bottom w:val="none" w:sz="0" w:space="0" w:color="auto"/>
                <w:right w:val="none" w:sz="0" w:space="0" w:color="auto"/>
              </w:divBdr>
            </w:div>
            <w:div w:id="109937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074407">
      <w:bodyDiv w:val="1"/>
      <w:marLeft w:val="0"/>
      <w:marRight w:val="0"/>
      <w:marTop w:val="0"/>
      <w:marBottom w:val="0"/>
      <w:divBdr>
        <w:top w:val="none" w:sz="0" w:space="0" w:color="auto"/>
        <w:left w:val="none" w:sz="0" w:space="0" w:color="auto"/>
        <w:bottom w:val="none" w:sz="0" w:space="0" w:color="auto"/>
        <w:right w:val="none" w:sz="0" w:space="0" w:color="auto"/>
      </w:divBdr>
    </w:div>
    <w:div w:id="2142720459">
      <w:bodyDiv w:val="1"/>
      <w:marLeft w:val="0"/>
      <w:marRight w:val="0"/>
      <w:marTop w:val="0"/>
      <w:marBottom w:val="0"/>
      <w:divBdr>
        <w:top w:val="none" w:sz="0" w:space="0" w:color="auto"/>
        <w:left w:val="none" w:sz="0" w:space="0" w:color="auto"/>
        <w:bottom w:val="none" w:sz="0" w:space="0" w:color="auto"/>
        <w:right w:val="none" w:sz="0" w:space="0" w:color="auto"/>
      </w:divBdr>
      <w:divsChild>
        <w:div w:id="1846364205">
          <w:marLeft w:val="0"/>
          <w:marRight w:val="0"/>
          <w:marTop w:val="0"/>
          <w:marBottom w:val="0"/>
          <w:divBdr>
            <w:top w:val="none" w:sz="0" w:space="0" w:color="auto"/>
            <w:left w:val="none" w:sz="0" w:space="0" w:color="auto"/>
            <w:bottom w:val="none" w:sz="0" w:space="0" w:color="auto"/>
            <w:right w:val="none" w:sz="0" w:space="0" w:color="auto"/>
          </w:divBdr>
          <w:divsChild>
            <w:div w:id="811293387">
              <w:marLeft w:val="0"/>
              <w:marRight w:val="0"/>
              <w:marTop w:val="0"/>
              <w:marBottom w:val="0"/>
              <w:divBdr>
                <w:top w:val="none" w:sz="0" w:space="0" w:color="auto"/>
                <w:left w:val="none" w:sz="0" w:space="0" w:color="auto"/>
                <w:bottom w:val="none" w:sz="0" w:space="0" w:color="auto"/>
                <w:right w:val="none" w:sz="0" w:space="0" w:color="auto"/>
              </w:divBdr>
            </w:div>
            <w:div w:id="902251753">
              <w:marLeft w:val="0"/>
              <w:marRight w:val="0"/>
              <w:marTop w:val="0"/>
              <w:marBottom w:val="0"/>
              <w:divBdr>
                <w:top w:val="none" w:sz="0" w:space="0" w:color="auto"/>
                <w:left w:val="none" w:sz="0" w:space="0" w:color="auto"/>
                <w:bottom w:val="none" w:sz="0" w:space="0" w:color="auto"/>
                <w:right w:val="none" w:sz="0" w:space="0" w:color="auto"/>
              </w:divBdr>
            </w:div>
            <w:div w:id="914511872">
              <w:marLeft w:val="0"/>
              <w:marRight w:val="0"/>
              <w:marTop w:val="0"/>
              <w:marBottom w:val="0"/>
              <w:divBdr>
                <w:top w:val="none" w:sz="0" w:space="0" w:color="auto"/>
                <w:left w:val="none" w:sz="0" w:space="0" w:color="auto"/>
                <w:bottom w:val="none" w:sz="0" w:space="0" w:color="auto"/>
                <w:right w:val="none" w:sz="0" w:space="0" w:color="auto"/>
              </w:divBdr>
            </w:div>
            <w:div w:id="1895575716">
              <w:marLeft w:val="0"/>
              <w:marRight w:val="0"/>
              <w:marTop w:val="0"/>
              <w:marBottom w:val="0"/>
              <w:divBdr>
                <w:top w:val="none" w:sz="0" w:space="0" w:color="auto"/>
                <w:left w:val="none" w:sz="0" w:space="0" w:color="auto"/>
                <w:bottom w:val="none" w:sz="0" w:space="0" w:color="auto"/>
                <w:right w:val="none" w:sz="0" w:space="0" w:color="auto"/>
              </w:divBdr>
            </w:div>
            <w:div w:id="1085492549">
              <w:marLeft w:val="0"/>
              <w:marRight w:val="0"/>
              <w:marTop w:val="0"/>
              <w:marBottom w:val="0"/>
              <w:divBdr>
                <w:top w:val="none" w:sz="0" w:space="0" w:color="auto"/>
                <w:left w:val="none" w:sz="0" w:space="0" w:color="auto"/>
                <w:bottom w:val="none" w:sz="0" w:space="0" w:color="auto"/>
                <w:right w:val="none" w:sz="0" w:space="0" w:color="auto"/>
              </w:divBdr>
            </w:div>
          </w:divsChild>
        </w:div>
        <w:div w:id="1606227079">
          <w:marLeft w:val="0"/>
          <w:marRight w:val="0"/>
          <w:marTop w:val="0"/>
          <w:marBottom w:val="0"/>
          <w:divBdr>
            <w:top w:val="none" w:sz="0" w:space="0" w:color="auto"/>
            <w:left w:val="none" w:sz="0" w:space="0" w:color="auto"/>
            <w:bottom w:val="none" w:sz="0" w:space="0" w:color="auto"/>
            <w:right w:val="none" w:sz="0" w:space="0" w:color="auto"/>
          </w:divBdr>
          <w:divsChild>
            <w:div w:id="306008724">
              <w:marLeft w:val="0"/>
              <w:marRight w:val="0"/>
              <w:marTop w:val="0"/>
              <w:marBottom w:val="0"/>
              <w:divBdr>
                <w:top w:val="none" w:sz="0" w:space="0" w:color="auto"/>
                <w:left w:val="none" w:sz="0" w:space="0" w:color="auto"/>
                <w:bottom w:val="none" w:sz="0" w:space="0" w:color="auto"/>
                <w:right w:val="none" w:sz="0" w:space="0" w:color="auto"/>
              </w:divBdr>
            </w:div>
            <w:div w:id="600064494">
              <w:marLeft w:val="0"/>
              <w:marRight w:val="0"/>
              <w:marTop w:val="0"/>
              <w:marBottom w:val="0"/>
              <w:divBdr>
                <w:top w:val="none" w:sz="0" w:space="0" w:color="auto"/>
                <w:left w:val="none" w:sz="0" w:space="0" w:color="auto"/>
                <w:bottom w:val="none" w:sz="0" w:space="0" w:color="auto"/>
                <w:right w:val="none" w:sz="0" w:space="0" w:color="auto"/>
              </w:divBdr>
            </w:div>
            <w:div w:id="2032145979">
              <w:marLeft w:val="0"/>
              <w:marRight w:val="0"/>
              <w:marTop w:val="0"/>
              <w:marBottom w:val="0"/>
              <w:divBdr>
                <w:top w:val="none" w:sz="0" w:space="0" w:color="auto"/>
                <w:left w:val="none" w:sz="0" w:space="0" w:color="auto"/>
                <w:bottom w:val="none" w:sz="0" w:space="0" w:color="auto"/>
                <w:right w:val="none" w:sz="0" w:space="0" w:color="auto"/>
              </w:divBdr>
            </w:div>
            <w:div w:id="1723865650">
              <w:marLeft w:val="0"/>
              <w:marRight w:val="0"/>
              <w:marTop w:val="0"/>
              <w:marBottom w:val="0"/>
              <w:divBdr>
                <w:top w:val="none" w:sz="0" w:space="0" w:color="auto"/>
                <w:left w:val="none" w:sz="0" w:space="0" w:color="auto"/>
                <w:bottom w:val="none" w:sz="0" w:space="0" w:color="auto"/>
                <w:right w:val="none" w:sz="0" w:space="0" w:color="auto"/>
              </w:divBdr>
            </w:div>
            <w:div w:id="246615459">
              <w:marLeft w:val="0"/>
              <w:marRight w:val="0"/>
              <w:marTop w:val="0"/>
              <w:marBottom w:val="0"/>
              <w:divBdr>
                <w:top w:val="none" w:sz="0" w:space="0" w:color="auto"/>
                <w:left w:val="none" w:sz="0" w:space="0" w:color="auto"/>
                <w:bottom w:val="none" w:sz="0" w:space="0" w:color="auto"/>
                <w:right w:val="none" w:sz="0" w:space="0" w:color="auto"/>
              </w:divBdr>
            </w:div>
            <w:div w:id="961225390">
              <w:marLeft w:val="0"/>
              <w:marRight w:val="0"/>
              <w:marTop w:val="0"/>
              <w:marBottom w:val="0"/>
              <w:divBdr>
                <w:top w:val="none" w:sz="0" w:space="0" w:color="auto"/>
                <w:left w:val="none" w:sz="0" w:space="0" w:color="auto"/>
                <w:bottom w:val="none" w:sz="0" w:space="0" w:color="auto"/>
                <w:right w:val="none" w:sz="0" w:space="0" w:color="auto"/>
              </w:divBdr>
            </w:div>
            <w:div w:id="109008353">
              <w:marLeft w:val="0"/>
              <w:marRight w:val="0"/>
              <w:marTop w:val="0"/>
              <w:marBottom w:val="0"/>
              <w:divBdr>
                <w:top w:val="none" w:sz="0" w:space="0" w:color="auto"/>
                <w:left w:val="none" w:sz="0" w:space="0" w:color="auto"/>
                <w:bottom w:val="none" w:sz="0" w:space="0" w:color="auto"/>
                <w:right w:val="none" w:sz="0" w:space="0" w:color="auto"/>
              </w:divBdr>
            </w:div>
            <w:div w:id="1078526373">
              <w:marLeft w:val="0"/>
              <w:marRight w:val="0"/>
              <w:marTop w:val="0"/>
              <w:marBottom w:val="0"/>
              <w:divBdr>
                <w:top w:val="none" w:sz="0" w:space="0" w:color="auto"/>
                <w:left w:val="none" w:sz="0" w:space="0" w:color="auto"/>
                <w:bottom w:val="none" w:sz="0" w:space="0" w:color="auto"/>
                <w:right w:val="none" w:sz="0" w:space="0" w:color="auto"/>
              </w:divBdr>
            </w:div>
            <w:div w:id="1373262203">
              <w:marLeft w:val="0"/>
              <w:marRight w:val="0"/>
              <w:marTop w:val="0"/>
              <w:marBottom w:val="0"/>
              <w:divBdr>
                <w:top w:val="none" w:sz="0" w:space="0" w:color="auto"/>
                <w:left w:val="none" w:sz="0" w:space="0" w:color="auto"/>
                <w:bottom w:val="none" w:sz="0" w:space="0" w:color="auto"/>
                <w:right w:val="none" w:sz="0" w:space="0" w:color="auto"/>
              </w:divBdr>
            </w:div>
            <w:div w:id="937522570">
              <w:marLeft w:val="0"/>
              <w:marRight w:val="0"/>
              <w:marTop w:val="0"/>
              <w:marBottom w:val="0"/>
              <w:divBdr>
                <w:top w:val="none" w:sz="0" w:space="0" w:color="auto"/>
                <w:left w:val="none" w:sz="0" w:space="0" w:color="auto"/>
                <w:bottom w:val="none" w:sz="0" w:space="0" w:color="auto"/>
                <w:right w:val="none" w:sz="0" w:space="0" w:color="auto"/>
              </w:divBdr>
            </w:div>
            <w:div w:id="1874875971">
              <w:marLeft w:val="0"/>
              <w:marRight w:val="0"/>
              <w:marTop w:val="0"/>
              <w:marBottom w:val="0"/>
              <w:divBdr>
                <w:top w:val="none" w:sz="0" w:space="0" w:color="auto"/>
                <w:left w:val="none" w:sz="0" w:space="0" w:color="auto"/>
                <w:bottom w:val="none" w:sz="0" w:space="0" w:color="auto"/>
                <w:right w:val="none" w:sz="0" w:space="0" w:color="auto"/>
              </w:divBdr>
            </w:div>
            <w:div w:id="2005467972">
              <w:marLeft w:val="0"/>
              <w:marRight w:val="0"/>
              <w:marTop w:val="0"/>
              <w:marBottom w:val="0"/>
              <w:divBdr>
                <w:top w:val="none" w:sz="0" w:space="0" w:color="auto"/>
                <w:left w:val="none" w:sz="0" w:space="0" w:color="auto"/>
                <w:bottom w:val="none" w:sz="0" w:space="0" w:color="auto"/>
                <w:right w:val="none" w:sz="0" w:space="0" w:color="auto"/>
              </w:divBdr>
            </w:div>
            <w:div w:id="1315914692">
              <w:marLeft w:val="0"/>
              <w:marRight w:val="0"/>
              <w:marTop w:val="0"/>
              <w:marBottom w:val="0"/>
              <w:divBdr>
                <w:top w:val="none" w:sz="0" w:space="0" w:color="auto"/>
                <w:left w:val="none" w:sz="0" w:space="0" w:color="auto"/>
                <w:bottom w:val="none" w:sz="0" w:space="0" w:color="auto"/>
                <w:right w:val="none" w:sz="0" w:space="0" w:color="auto"/>
              </w:divBdr>
            </w:div>
            <w:div w:id="1752582574">
              <w:marLeft w:val="0"/>
              <w:marRight w:val="0"/>
              <w:marTop w:val="0"/>
              <w:marBottom w:val="0"/>
              <w:divBdr>
                <w:top w:val="none" w:sz="0" w:space="0" w:color="auto"/>
                <w:left w:val="none" w:sz="0" w:space="0" w:color="auto"/>
                <w:bottom w:val="none" w:sz="0" w:space="0" w:color="auto"/>
                <w:right w:val="none" w:sz="0" w:space="0" w:color="auto"/>
              </w:divBdr>
            </w:div>
            <w:div w:id="428736951">
              <w:marLeft w:val="0"/>
              <w:marRight w:val="0"/>
              <w:marTop w:val="0"/>
              <w:marBottom w:val="0"/>
              <w:divBdr>
                <w:top w:val="none" w:sz="0" w:space="0" w:color="auto"/>
                <w:left w:val="none" w:sz="0" w:space="0" w:color="auto"/>
                <w:bottom w:val="none" w:sz="0" w:space="0" w:color="auto"/>
                <w:right w:val="none" w:sz="0" w:space="0" w:color="auto"/>
              </w:divBdr>
            </w:div>
            <w:div w:id="1935286489">
              <w:marLeft w:val="0"/>
              <w:marRight w:val="0"/>
              <w:marTop w:val="0"/>
              <w:marBottom w:val="0"/>
              <w:divBdr>
                <w:top w:val="none" w:sz="0" w:space="0" w:color="auto"/>
                <w:left w:val="none" w:sz="0" w:space="0" w:color="auto"/>
                <w:bottom w:val="none" w:sz="0" w:space="0" w:color="auto"/>
                <w:right w:val="none" w:sz="0" w:space="0" w:color="auto"/>
              </w:divBdr>
            </w:div>
            <w:div w:id="62989951">
              <w:marLeft w:val="0"/>
              <w:marRight w:val="0"/>
              <w:marTop w:val="0"/>
              <w:marBottom w:val="0"/>
              <w:divBdr>
                <w:top w:val="none" w:sz="0" w:space="0" w:color="auto"/>
                <w:left w:val="none" w:sz="0" w:space="0" w:color="auto"/>
                <w:bottom w:val="none" w:sz="0" w:space="0" w:color="auto"/>
                <w:right w:val="none" w:sz="0" w:space="0" w:color="auto"/>
              </w:divBdr>
            </w:div>
            <w:div w:id="173600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ls.gov/o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youtu.be/zs6nQpVI164?si=x8mw1-kjDobY3ZI8" TargetMode="External"/><Relationship Id="rId17" Type="http://schemas.openxmlformats.org/officeDocument/2006/relationships/hyperlink" Target="https://www.123test.com/disc-personality-test/" TargetMode="External"/><Relationship Id="rId2" Type="http://schemas.openxmlformats.org/officeDocument/2006/relationships/customXml" Target="../customXml/item2.xml"/><Relationship Id="rId16" Type="http://schemas.openxmlformats.org/officeDocument/2006/relationships/hyperlink" Target="https://www.careeronestop.org/ExploreCareers/explore-careers.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1gdkBt9it84&amp;ab_channel=AfterSkool" TargetMode="External"/><Relationship Id="rId5" Type="http://schemas.openxmlformats.org/officeDocument/2006/relationships/numbering" Target="numbering.xml"/><Relationship Id="rId15" Type="http://schemas.openxmlformats.org/officeDocument/2006/relationships/hyperlink" Target="https://www.indeed.com/career-advice/careers" TargetMode="External"/><Relationship Id="rId10" Type="http://schemas.openxmlformats.org/officeDocument/2006/relationships/hyperlink" Target="https://www.azlyrics.com/lyrics/timmcgraw/humbleandkind.html"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youtube.com/watch?v=awzNHuGqoMc&amp;ab_channel=TimMcGrawVEVO" TargetMode="External"/><Relationship Id="rId14" Type="http://schemas.openxmlformats.org/officeDocument/2006/relationships/hyperlink" Target="https://mn.gov/deed/data/data-tools/o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328DD493FF1D4AAA2FC9A9FFD63FE9" ma:contentTypeVersion="4" ma:contentTypeDescription="Create a new document." ma:contentTypeScope="" ma:versionID="d72c715248681ec0a512f24c16847bdc">
  <xsd:schema xmlns:xsd="http://www.w3.org/2001/XMLSchema" xmlns:xs="http://www.w3.org/2001/XMLSchema" xmlns:p="http://schemas.microsoft.com/office/2006/metadata/properties" xmlns:ns2="dc3d156c-34c4-4b76-9333-ce7f9bb74b4b" targetNamespace="http://schemas.microsoft.com/office/2006/metadata/properties" ma:root="true" ma:fieldsID="4da123780f6309968929ede096685b2d" ns2:_="">
    <xsd:import namespace="dc3d156c-34c4-4b76-9333-ce7f9bb74b4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3d156c-34c4-4b76-9333-ce7f9bb74b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213D54-D956-4414-BF44-DBE89E7B7B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3d156c-34c4-4b76-9333-ce7f9bb74b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CC5E78-26EC-4218-B03D-9E7D0EE31FA6}">
  <ds:schemaRefs>
    <ds:schemaRef ds:uri="http://schemas.microsoft.com/sharepoint/v3/contenttype/forms"/>
  </ds:schemaRefs>
</ds:datastoreItem>
</file>

<file path=customXml/itemProps3.xml><?xml version="1.0" encoding="utf-8"?>
<ds:datastoreItem xmlns:ds="http://schemas.openxmlformats.org/officeDocument/2006/customXml" ds:itemID="{1A79F608-BEEA-48D7-87C8-DA8EB70960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8</Pages>
  <Words>2199</Words>
  <Characters>12539</Characters>
  <Application>Microsoft Office Word</Application>
  <DocSecurity>0</DocSecurity>
  <Lines>104</Lines>
  <Paragraphs>29</Paragraphs>
  <ScaleCrop>false</ScaleCrop>
  <Manager/>
  <Company/>
  <LinksUpToDate>false</LinksUpToDate>
  <CharactersWithSpaces>14709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Vandenburgh, Elaine</cp:lastModifiedBy>
  <cp:revision>96</cp:revision>
  <dcterms:created xsi:type="dcterms:W3CDTF">2025-06-05T11:55:00Z</dcterms:created>
  <dcterms:modified xsi:type="dcterms:W3CDTF">2025-07-14T21:29:00Z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0x01010096328DD493FF1D4AAA2FC9A9FFD63FE9</vt:lpwstr>
  </property>
</Properties>
</file>